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FFC909" w14:textId="33D19BCD" w:rsidR="007166CE" w:rsidRDefault="00953C22" w:rsidP="007D0699">
      <w:pPr>
        <w:pStyle w:val="berschrift1"/>
        <w:rPr>
          <w:b w:val="0"/>
          <w:bCs w:val="0"/>
          <w:sz w:val="32"/>
          <w:szCs w:val="32"/>
        </w:rPr>
      </w:pPr>
      <w:r>
        <w:rPr>
          <w:b w:val="0"/>
          <w:bCs w:val="0"/>
          <w:noProof/>
          <w:sz w:val="32"/>
          <w:szCs w:val="32"/>
        </w:rPr>
        <w:drawing>
          <wp:inline distT="0" distB="0" distL="0" distR="0" wp14:anchorId="0B52D720" wp14:editId="3499C0C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BD04D16" w14:textId="77777777" w:rsidR="007166CE" w:rsidRDefault="007166CE" w:rsidP="007166CE">
      <w:pPr>
        <w:pStyle w:val="berschrift1"/>
      </w:pPr>
      <w:r>
        <w:br w:type="page"/>
      </w:r>
      <w:r>
        <w:lastRenderedPageBreak/>
        <w:t>Vorwort</w:t>
      </w:r>
    </w:p>
    <w:p w14:paraId="012A37B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BA7F830" w14:textId="77777777" w:rsidR="007E1779" w:rsidRDefault="008D7463" w:rsidP="007166CE">
      <w:r>
        <w:t xml:space="preserve">Dieses Jahr hat uns allen eine Menge abverlangt – doch Gott hat uns hindurchgetragen. </w:t>
      </w:r>
    </w:p>
    <w:p w14:paraId="05E936B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EE3B66F" w14:textId="77777777" w:rsidR="007E1779" w:rsidRDefault="007E1779" w:rsidP="007166CE">
      <w:r>
        <w:t>Vielleicht hat aber auch der eine oder die andere Lust, mitzumachen und neue Bücher zu erstellen – sprecht mich einfach an.</w:t>
      </w:r>
    </w:p>
    <w:p w14:paraId="60DA9883" w14:textId="77777777" w:rsidR="007166CE" w:rsidRDefault="007166CE" w:rsidP="007166CE">
      <w:r>
        <w:t>Euch allen wünsche ich Gottes reichen Segen und dass Ihr für Euch interessante Texte hier findet. Für Anregungen bin ich immer dankbar.</w:t>
      </w:r>
    </w:p>
    <w:p w14:paraId="3D19D1C6" w14:textId="77777777" w:rsidR="007166CE" w:rsidRDefault="007166CE" w:rsidP="007166CE">
      <w:r>
        <w:t>Gruß &amp; Segen,</w:t>
      </w:r>
    </w:p>
    <w:p w14:paraId="22918042" w14:textId="77777777" w:rsidR="007166CE" w:rsidRDefault="007166CE" w:rsidP="007166CE">
      <w:r>
        <w:t>Andreas</w:t>
      </w:r>
    </w:p>
    <w:p w14:paraId="42F229F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D3C6FB3" w14:textId="77777777" w:rsidR="007D0699" w:rsidRDefault="007D0699" w:rsidP="007D0699">
      <w:pPr>
        <w:pStyle w:val="berschrift1"/>
        <w:rPr>
          <w:sz w:val="48"/>
        </w:rPr>
      </w:pPr>
      <w:r>
        <w:t xml:space="preserve">Unbekannt - Ein getreue </w:t>
      </w:r>
      <w:proofErr w:type="spellStart"/>
      <w:r>
        <w:t>vermanung</w:t>
      </w:r>
      <w:proofErr w:type="spellEnd"/>
      <w:r>
        <w:t>...</w:t>
      </w:r>
    </w:p>
    <w:p w14:paraId="2295FC32" w14:textId="77777777" w:rsidR="007D0699" w:rsidRDefault="007D0699" w:rsidP="007D0699">
      <w:pPr>
        <w:pStyle w:val="StandardWeb"/>
      </w:pPr>
      <w:r>
        <w:rPr>
          <w:rStyle w:val="Fett"/>
          <w:rFonts w:eastAsiaTheme="majorEastAsia"/>
        </w:rPr>
        <w:t xml:space="preserve">eins </w:t>
      </w:r>
      <w:proofErr w:type="spellStart"/>
      <w:r>
        <w:rPr>
          <w:rStyle w:val="Fett"/>
          <w:rFonts w:eastAsiaTheme="majorEastAsia"/>
        </w:rPr>
        <w:t>liebhabers</w:t>
      </w:r>
      <w:proofErr w:type="spellEnd"/>
      <w:r>
        <w:rPr>
          <w:rStyle w:val="Fett"/>
          <w:rFonts w:eastAsiaTheme="majorEastAsia"/>
        </w:rPr>
        <w:t xml:space="preserve"> der Evangelischen </w:t>
      </w:r>
      <w:proofErr w:type="spellStart"/>
      <w:r>
        <w:rPr>
          <w:rStyle w:val="Fett"/>
          <w:rFonts w:eastAsiaTheme="majorEastAsia"/>
        </w:rPr>
        <w:t>warheyt</w:t>
      </w:r>
      <w:proofErr w:type="spellEnd"/>
      <w:r>
        <w:rPr>
          <w:rStyle w:val="Fett"/>
          <w:rFonts w:eastAsiaTheme="majorEastAsia"/>
        </w:rPr>
        <w:t xml:space="preserve"> an </w:t>
      </w:r>
      <w:proofErr w:type="spellStart"/>
      <w:r>
        <w:rPr>
          <w:rStyle w:val="Fett"/>
          <w:rFonts w:eastAsiaTheme="majorEastAsia"/>
        </w:rPr>
        <w:t>gemeyne</w:t>
      </w:r>
      <w:proofErr w:type="spellEnd"/>
      <w:r>
        <w:rPr>
          <w:rStyle w:val="Fett"/>
          <w:rFonts w:eastAsiaTheme="majorEastAsia"/>
        </w:rPr>
        <w:t xml:space="preserve"> </w:t>
      </w:r>
      <w:proofErr w:type="spellStart"/>
      <w:r>
        <w:rPr>
          <w:rStyle w:val="Fett"/>
          <w:rFonts w:eastAsiaTheme="majorEastAsia"/>
        </w:rPr>
        <w:t>Pfaffheit</w:t>
      </w:r>
      <w:proofErr w:type="spellEnd"/>
      <w:r>
        <w:rPr>
          <w:rStyle w:val="Fett"/>
          <w:rFonts w:eastAsiaTheme="majorEastAsia"/>
        </w:rPr>
        <w:t xml:space="preserve">, </w:t>
      </w:r>
      <w:proofErr w:type="spellStart"/>
      <w:r>
        <w:rPr>
          <w:rStyle w:val="Fett"/>
          <w:rFonts w:eastAsiaTheme="majorEastAsia"/>
        </w:rPr>
        <w:t>nit</w:t>
      </w:r>
      <w:proofErr w:type="spellEnd"/>
      <w:r>
        <w:rPr>
          <w:rStyle w:val="Fett"/>
          <w:rFonts w:eastAsiaTheme="majorEastAsia"/>
        </w:rPr>
        <w:t xml:space="preserve"> zu widderfechten den Ehelichen stand, so ein </w:t>
      </w:r>
      <w:proofErr w:type="spellStart"/>
      <w:r>
        <w:rPr>
          <w:rStyle w:val="Fett"/>
          <w:rFonts w:eastAsiaTheme="majorEastAsia"/>
        </w:rPr>
        <w:t>Erßamer</w:t>
      </w:r>
      <w:proofErr w:type="spellEnd"/>
      <w:r>
        <w:rPr>
          <w:rStyle w:val="Fett"/>
          <w:rFonts w:eastAsiaTheme="majorEastAsia"/>
        </w:rPr>
        <w:t xml:space="preserve"> Priester zu </w:t>
      </w:r>
      <w:proofErr w:type="spellStart"/>
      <w:r>
        <w:rPr>
          <w:rStyle w:val="Fett"/>
          <w:rFonts w:eastAsiaTheme="majorEastAsia"/>
        </w:rPr>
        <w:t>Wormbs</w:t>
      </w:r>
      <w:proofErr w:type="spellEnd"/>
      <w:r>
        <w:rPr>
          <w:rStyle w:val="Fett"/>
          <w:rFonts w:eastAsiaTheme="majorEastAsia"/>
        </w:rPr>
        <w:t xml:space="preserve"> (im von </w:t>
      </w:r>
      <w:proofErr w:type="spellStart"/>
      <w:r>
        <w:rPr>
          <w:rStyle w:val="Fett"/>
          <w:rFonts w:eastAsiaTheme="majorEastAsia"/>
        </w:rPr>
        <w:t>got</w:t>
      </w:r>
      <w:proofErr w:type="spellEnd"/>
      <w:r>
        <w:rPr>
          <w:rStyle w:val="Fett"/>
          <w:rFonts w:eastAsiaTheme="majorEastAsia"/>
        </w:rPr>
        <w:t xml:space="preserve"> im neuen </w:t>
      </w:r>
      <w:proofErr w:type="spellStart"/>
      <w:r>
        <w:rPr>
          <w:rStyle w:val="Fett"/>
          <w:rFonts w:eastAsiaTheme="majorEastAsia"/>
        </w:rPr>
        <w:t>unnd</w:t>
      </w:r>
      <w:proofErr w:type="spellEnd"/>
      <w:r>
        <w:rPr>
          <w:rStyle w:val="Fett"/>
          <w:rFonts w:eastAsiaTheme="majorEastAsia"/>
        </w:rPr>
        <w:t xml:space="preserve"> Alten Testament zugelassen) an sich genommen hat.</w:t>
      </w:r>
      <w:r>
        <w:t xml:space="preserve"> </w:t>
      </w:r>
    </w:p>
    <w:p w14:paraId="6EF8DFA8" w14:textId="77777777" w:rsidR="007D0699" w:rsidRDefault="007D0699" w:rsidP="007D0699">
      <w:pPr>
        <w:pStyle w:val="StandardWeb"/>
      </w:pPr>
      <w:r>
        <w:t xml:space="preserve">Nun </w:t>
      </w:r>
      <w:proofErr w:type="spellStart"/>
      <w:r>
        <w:t>walts</w:t>
      </w:r>
      <w:proofErr w:type="spellEnd"/>
      <w:r>
        <w:t xml:space="preserve"> </w:t>
      </w:r>
      <w:proofErr w:type="spellStart"/>
      <w:r>
        <w:t>gott</w:t>
      </w:r>
      <w:proofErr w:type="spellEnd"/>
      <w:r>
        <w:t>,</w:t>
      </w:r>
      <w:r>
        <w:br/>
        <w:t>ich habs gewagt,</w:t>
      </w:r>
      <w:r>
        <w:br/>
        <w:t xml:space="preserve">Eß </w:t>
      </w:r>
      <w:proofErr w:type="spellStart"/>
      <w:r>
        <w:t>kummen</w:t>
      </w:r>
      <w:proofErr w:type="spellEnd"/>
      <w:r>
        <w:t xml:space="preserve"> noch</w:t>
      </w:r>
      <w:r>
        <w:br/>
      </w:r>
      <w:proofErr w:type="spellStart"/>
      <w:r>
        <w:t>meher</w:t>
      </w:r>
      <w:proofErr w:type="spellEnd"/>
      <w:r>
        <w:t xml:space="preserve"> </w:t>
      </w:r>
      <w:proofErr w:type="spellStart"/>
      <w:r>
        <w:t>hernoch</w:t>
      </w:r>
      <w:proofErr w:type="spellEnd"/>
      <w:r>
        <w:t xml:space="preserve">. </w:t>
      </w:r>
      <w:hyperlink r:id="rId5" w:anchor="fn__1" w:history="1">
        <w:r>
          <w:rPr>
            <w:rStyle w:val="Hyperlink"/>
            <w:vertAlign w:val="superscript"/>
          </w:rPr>
          <w:t>1)</w:t>
        </w:r>
      </w:hyperlink>
      <w:r>
        <w:t xml:space="preserve"> </w:t>
      </w:r>
    </w:p>
    <w:p w14:paraId="5CA91389" w14:textId="36351C0D" w:rsidR="007D0699" w:rsidRDefault="007D0699" w:rsidP="007D0699">
      <w:pPr>
        <w:pStyle w:val="StandardWeb"/>
      </w:pPr>
      <w:r>
        <w:t xml:space="preserve">Nun </w:t>
      </w:r>
      <w:proofErr w:type="spellStart"/>
      <w:r>
        <w:t>radt</w:t>
      </w:r>
      <w:proofErr w:type="spellEnd"/>
      <w:r>
        <w:t xml:space="preserve"> </w:t>
      </w:r>
      <w:proofErr w:type="spellStart"/>
      <w:r>
        <w:t>ir</w:t>
      </w:r>
      <w:proofErr w:type="spellEnd"/>
      <w:r>
        <w:t xml:space="preserve"> </w:t>
      </w:r>
      <w:proofErr w:type="spellStart"/>
      <w:r>
        <w:t>zartten</w:t>
      </w:r>
      <w:proofErr w:type="spellEnd"/>
      <w:r>
        <w:t xml:space="preserve"> </w:t>
      </w:r>
      <w:proofErr w:type="spellStart"/>
      <w:r>
        <w:t>herren</w:t>
      </w:r>
      <w:proofErr w:type="spellEnd"/>
      <w:r>
        <w:t xml:space="preserve"> zu,</w:t>
      </w:r>
      <w:r>
        <w:br/>
        <w:t xml:space="preserve">wie wir diesen </w:t>
      </w:r>
      <w:proofErr w:type="spellStart"/>
      <w:r>
        <w:t>sachen</w:t>
      </w:r>
      <w:proofErr w:type="spellEnd"/>
      <w:r>
        <w:t xml:space="preserve"> thun.</w:t>
      </w:r>
      <w:r>
        <w:br/>
        <w:t xml:space="preserve">Ein </w:t>
      </w:r>
      <w:proofErr w:type="spellStart"/>
      <w:r>
        <w:t>priester</w:t>
      </w:r>
      <w:proofErr w:type="spellEnd"/>
      <w:r>
        <w:t xml:space="preserve"> zu </w:t>
      </w:r>
      <w:proofErr w:type="spellStart"/>
      <w:r>
        <w:t>Wormbs</w:t>
      </w:r>
      <w:proofErr w:type="spellEnd"/>
      <w:r>
        <w:t xml:space="preserve"> ist </w:t>
      </w:r>
      <w:proofErr w:type="spellStart"/>
      <w:r>
        <w:t>eelich</w:t>
      </w:r>
      <w:proofErr w:type="spellEnd"/>
      <w:r>
        <w:t xml:space="preserve"> worden,</w:t>
      </w:r>
      <w:r>
        <w:br/>
        <w:t xml:space="preserve">von </w:t>
      </w:r>
      <w:proofErr w:type="spellStart"/>
      <w:r>
        <w:t>bapsts</w:t>
      </w:r>
      <w:proofErr w:type="spellEnd"/>
      <w:r>
        <w:t xml:space="preserve"> </w:t>
      </w:r>
      <w:proofErr w:type="spellStart"/>
      <w:r>
        <w:t>satzungen</w:t>
      </w:r>
      <w:proofErr w:type="spellEnd"/>
      <w:r>
        <w:t xml:space="preserve"> in </w:t>
      </w:r>
      <w:proofErr w:type="spellStart"/>
      <w:r>
        <w:t>christen</w:t>
      </w:r>
      <w:proofErr w:type="spellEnd"/>
      <w:r>
        <w:t xml:space="preserve"> </w:t>
      </w:r>
      <w:proofErr w:type="spellStart"/>
      <w:r>
        <w:t>orden</w:t>
      </w:r>
      <w:proofErr w:type="spellEnd"/>
      <w:r>
        <w:br/>
      </w:r>
      <w:proofErr w:type="spellStart"/>
      <w:r>
        <w:t>Getrungen</w:t>
      </w:r>
      <w:proofErr w:type="spellEnd"/>
      <w:r>
        <w:t xml:space="preserve"> durch die enge </w:t>
      </w:r>
      <w:proofErr w:type="spellStart"/>
      <w:r>
        <w:t>pfort</w:t>
      </w:r>
      <w:proofErr w:type="spellEnd"/>
      <w:r>
        <w:t>,</w:t>
      </w:r>
      <w:r>
        <w:br/>
        <w:t xml:space="preserve">als Christus lernt dort an </w:t>
      </w:r>
      <w:proofErr w:type="spellStart"/>
      <w:r>
        <w:t>eym</w:t>
      </w:r>
      <w:proofErr w:type="spellEnd"/>
      <w:r>
        <w:t xml:space="preserve"> </w:t>
      </w:r>
      <w:proofErr w:type="spellStart"/>
      <w:r>
        <w:t>ort</w:t>
      </w:r>
      <w:proofErr w:type="spellEnd"/>
      <w:r>
        <w:t>.</w:t>
      </w:r>
      <w:r>
        <w:br/>
        <w:t xml:space="preserve">Rathen zu, ob sich </w:t>
      </w:r>
      <w:proofErr w:type="spellStart"/>
      <w:r>
        <w:t>gebüren</w:t>
      </w:r>
      <w:proofErr w:type="spellEnd"/>
      <w:r>
        <w:t xml:space="preserve"> will,</w:t>
      </w:r>
      <w:r>
        <w:br/>
      </w:r>
      <w:proofErr w:type="spellStart"/>
      <w:r>
        <w:t>solichen</w:t>
      </w:r>
      <w:proofErr w:type="spellEnd"/>
      <w:r>
        <w:t xml:space="preserve"> zu straffen nach </w:t>
      </w:r>
      <w:proofErr w:type="spellStart"/>
      <w:r>
        <w:t>unßermm</w:t>
      </w:r>
      <w:proofErr w:type="spellEnd"/>
      <w:r>
        <w:t xml:space="preserve"> </w:t>
      </w:r>
      <w:proofErr w:type="spellStart"/>
      <w:r>
        <w:t>muthwill</w:t>
      </w:r>
      <w:proofErr w:type="spellEnd"/>
      <w:r>
        <w:t>,</w:t>
      </w:r>
      <w:r>
        <w:br/>
      </w:r>
      <w:proofErr w:type="spellStart"/>
      <w:r>
        <w:t>yn</w:t>
      </w:r>
      <w:proofErr w:type="spellEnd"/>
      <w:r>
        <w:t xml:space="preserve"> zu berauben </w:t>
      </w:r>
      <w:proofErr w:type="spellStart"/>
      <w:r>
        <w:t>eeren</w:t>
      </w:r>
      <w:proofErr w:type="spellEnd"/>
      <w:r>
        <w:t xml:space="preserve">, </w:t>
      </w:r>
      <w:proofErr w:type="spellStart"/>
      <w:r>
        <w:t>leyb</w:t>
      </w:r>
      <w:proofErr w:type="spellEnd"/>
      <w:r>
        <w:t xml:space="preserve"> </w:t>
      </w:r>
      <w:proofErr w:type="spellStart"/>
      <w:r>
        <w:t>unnd</w:t>
      </w:r>
      <w:proofErr w:type="spellEnd"/>
      <w:r>
        <w:t xml:space="preserve"> gut,</w:t>
      </w:r>
      <w:r>
        <w:br/>
      </w:r>
      <w:proofErr w:type="spellStart"/>
      <w:r>
        <w:t>dieweill</w:t>
      </w:r>
      <w:proofErr w:type="spellEnd"/>
      <w:r>
        <w:t xml:space="preserve"> er als ein Christen thut.</w:t>
      </w:r>
      <w:r>
        <w:br/>
        <w:t xml:space="preserve">Mir </w:t>
      </w:r>
      <w:proofErr w:type="spellStart"/>
      <w:r>
        <w:t>denckt</w:t>
      </w:r>
      <w:proofErr w:type="spellEnd"/>
      <w:r>
        <w:t xml:space="preserve"> der tag und auch die </w:t>
      </w:r>
      <w:proofErr w:type="spellStart"/>
      <w:r>
        <w:t>zeytt</w:t>
      </w:r>
      <w:proofErr w:type="spellEnd"/>
      <w:r>
        <w:t>,</w:t>
      </w:r>
      <w:r>
        <w:br/>
        <w:t xml:space="preserve">er wer schon </w:t>
      </w:r>
      <w:proofErr w:type="spellStart"/>
      <w:r>
        <w:t>yetzundt</w:t>
      </w:r>
      <w:proofErr w:type="spellEnd"/>
      <w:r>
        <w:t xml:space="preserve"> seins </w:t>
      </w:r>
      <w:proofErr w:type="spellStart"/>
      <w:r>
        <w:t>lebends</w:t>
      </w:r>
      <w:proofErr w:type="spellEnd"/>
      <w:r>
        <w:t xml:space="preserve"> </w:t>
      </w:r>
      <w:proofErr w:type="spellStart"/>
      <w:r>
        <w:t>queydt</w:t>
      </w:r>
      <w:proofErr w:type="spellEnd"/>
      <w:r>
        <w:t>.</w:t>
      </w:r>
      <w:r>
        <w:br/>
        <w:t xml:space="preserve">Nun ist es, o </w:t>
      </w:r>
      <w:proofErr w:type="spellStart"/>
      <w:r>
        <w:t>we</w:t>
      </w:r>
      <w:proofErr w:type="spellEnd"/>
      <w:r>
        <w:t xml:space="preserve">, </w:t>
      </w:r>
      <w:proofErr w:type="spellStart"/>
      <w:r>
        <w:t>dartzu</w:t>
      </w:r>
      <w:proofErr w:type="spellEnd"/>
      <w:r>
        <w:t xml:space="preserve"> </w:t>
      </w:r>
      <w:proofErr w:type="spellStart"/>
      <w:r>
        <w:t>kummen</w:t>
      </w:r>
      <w:proofErr w:type="spellEnd"/>
      <w:r>
        <w:br/>
      </w:r>
      <w:proofErr w:type="spellStart"/>
      <w:r>
        <w:t>eß</w:t>
      </w:r>
      <w:proofErr w:type="spellEnd"/>
      <w:r>
        <w:t xml:space="preserve"> </w:t>
      </w:r>
      <w:proofErr w:type="spellStart"/>
      <w:r>
        <w:t>begynn</w:t>
      </w:r>
      <w:proofErr w:type="spellEnd"/>
      <w:r>
        <w:t xml:space="preserve"> </w:t>
      </w:r>
      <w:proofErr w:type="spellStart"/>
      <w:r>
        <w:t>tzu</w:t>
      </w:r>
      <w:proofErr w:type="spellEnd"/>
      <w:r>
        <w:t xml:space="preserve"> reden auch die stummen.</w:t>
      </w:r>
      <w:r>
        <w:br/>
      </w:r>
      <w:proofErr w:type="spellStart"/>
      <w:r>
        <w:t>Unßer</w:t>
      </w:r>
      <w:proofErr w:type="spellEnd"/>
      <w:r>
        <w:t xml:space="preserve"> </w:t>
      </w:r>
      <w:proofErr w:type="spellStart"/>
      <w:r>
        <w:t>myßthate</w:t>
      </w:r>
      <w:proofErr w:type="spellEnd"/>
      <w:r>
        <w:t xml:space="preserve"> </w:t>
      </w:r>
      <w:proofErr w:type="spellStart"/>
      <w:r>
        <w:t>sindt</w:t>
      </w:r>
      <w:proofErr w:type="spellEnd"/>
      <w:r>
        <w:t xml:space="preserve"> also </w:t>
      </w:r>
      <w:proofErr w:type="spellStart"/>
      <w:r>
        <w:t>gemeyn</w:t>
      </w:r>
      <w:proofErr w:type="spellEnd"/>
      <w:r>
        <w:t>,</w:t>
      </w:r>
      <w:r>
        <w:br/>
        <w:t xml:space="preserve">schweigt der </w:t>
      </w:r>
      <w:proofErr w:type="spellStart"/>
      <w:r>
        <w:t>ley</w:t>
      </w:r>
      <w:proofErr w:type="spellEnd"/>
      <w:r>
        <w:t xml:space="preserve">, so </w:t>
      </w:r>
      <w:proofErr w:type="spellStart"/>
      <w:r>
        <w:t>ruffen</w:t>
      </w:r>
      <w:proofErr w:type="spellEnd"/>
      <w:r>
        <w:t xml:space="preserve"> die </w:t>
      </w:r>
      <w:proofErr w:type="spellStart"/>
      <w:r>
        <w:t>steyn</w:t>
      </w:r>
      <w:proofErr w:type="spellEnd"/>
      <w:r>
        <w:t>.</w:t>
      </w:r>
      <w:r>
        <w:br/>
      </w:r>
      <w:proofErr w:type="spellStart"/>
      <w:r>
        <w:t>Nechst</w:t>
      </w:r>
      <w:proofErr w:type="spellEnd"/>
      <w:r>
        <w:t xml:space="preserve"> kam ich in ein </w:t>
      </w:r>
      <w:proofErr w:type="spellStart"/>
      <w:r>
        <w:t>disputatz</w:t>
      </w:r>
      <w:proofErr w:type="spellEnd"/>
      <w:r>
        <w:t>,</w:t>
      </w:r>
      <w:r>
        <w:br/>
        <w:t xml:space="preserve">do hätt wir gar ein </w:t>
      </w:r>
      <w:proofErr w:type="spellStart"/>
      <w:r>
        <w:t>seltzam</w:t>
      </w:r>
      <w:proofErr w:type="spellEnd"/>
      <w:r>
        <w:t xml:space="preserve"> </w:t>
      </w:r>
      <w:proofErr w:type="spellStart"/>
      <w:r>
        <w:t>geschwatz</w:t>
      </w:r>
      <w:proofErr w:type="spellEnd"/>
      <w:r>
        <w:t>.</w:t>
      </w:r>
      <w:r>
        <w:br/>
        <w:t xml:space="preserve">Ich zog an </w:t>
      </w:r>
      <w:proofErr w:type="spellStart"/>
      <w:r>
        <w:t>unßer</w:t>
      </w:r>
      <w:proofErr w:type="spellEnd"/>
      <w:r>
        <w:t xml:space="preserve"> recht, </w:t>
      </w:r>
      <w:proofErr w:type="spellStart"/>
      <w:r>
        <w:t>geystlich</w:t>
      </w:r>
      <w:proofErr w:type="spellEnd"/>
      <w:r>
        <w:t xml:space="preserve"> </w:t>
      </w:r>
      <w:proofErr w:type="spellStart"/>
      <w:r>
        <w:t>genant</w:t>
      </w:r>
      <w:proofErr w:type="spellEnd"/>
      <w:r>
        <w:t>,</w:t>
      </w:r>
      <w:r>
        <w:br/>
        <w:t xml:space="preserve">ist manchem </w:t>
      </w:r>
      <w:proofErr w:type="spellStart"/>
      <w:r>
        <w:t>heuchler</w:t>
      </w:r>
      <w:proofErr w:type="spellEnd"/>
      <w:r>
        <w:t xml:space="preserve"> </w:t>
      </w:r>
      <w:proofErr w:type="spellStart"/>
      <w:r>
        <w:t>wol</w:t>
      </w:r>
      <w:proofErr w:type="spellEnd"/>
      <w:r>
        <w:t xml:space="preserve"> </w:t>
      </w:r>
      <w:proofErr w:type="spellStart"/>
      <w:r>
        <w:t>bekant</w:t>
      </w:r>
      <w:proofErr w:type="spellEnd"/>
      <w:r>
        <w:t>,</w:t>
      </w:r>
      <w:r>
        <w:br/>
      </w:r>
      <w:proofErr w:type="spellStart"/>
      <w:r>
        <w:t>Urtheylt</w:t>
      </w:r>
      <w:proofErr w:type="spellEnd"/>
      <w:r>
        <w:t xml:space="preserve"> dem </w:t>
      </w:r>
      <w:proofErr w:type="spellStart"/>
      <w:r>
        <w:t>vorgenanten</w:t>
      </w:r>
      <w:proofErr w:type="spellEnd"/>
      <w:r>
        <w:t xml:space="preserve"> </w:t>
      </w:r>
      <w:proofErr w:type="spellStart"/>
      <w:r>
        <w:t>priester</w:t>
      </w:r>
      <w:proofErr w:type="spellEnd"/>
      <w:r>
        <w:t xml:space="preserve"> ab</w:t>
      </w:r>
      <w:r>
        <w:br/>
        <w:t xml:space="preserve">sein </w:t>
      </w:r>
      <w:proofErr w:type="spellStart"/>
      <w:r>
        <w:t>pfründt-zinß</w:t>
      </w:r>
      <w:proofErr w:type="spellEnd"/>
      <w:r>
        <w:t xml:space="preserve">, do </w:t>
      </w:r>
      <w:proofErr w:type="spellStart"/>
      <w:r>
        <w:t>antwort</w:t>
      </w:r>
      <w:proofErr w:type="spellEnd"/>
      <w:r>
        <w:t xml:space="preserve"> mir ein </w:t>
      </w:r>
      <w:proofErr w:type="spellStart"/>
      <w:r>
        <w:t>knab</w:t>
      </w:r>
      <w:proofErr w:type="spellEnd"/>
      <w:r>
        <w:t>:</w:t>
      </w:r>
      <w:r>
        <w:br/>
        <w:t xml:space="preserve">Christus Luce am </w:t>
      </w:r>
      <w:proofErr w:type="spellStart"/>
      <w:r>
        <w:t>neundten</w:t>
      </w:r>
      <w:proofErr w:type="spellEnd"/>
      <w:r>
        <w:t xml:space="preserve"> spricht:</w:t>
      </w:r>
      <w:r>
        <w:br/>
        <w:t xml:space="preserve">der </w:t>
      </w:r>
      <w:proofErr w:type="spellStart"/>
      <w:r>
        <w:t>nitt</w:t>
      </w:r>
      <w:proofErr w:type="spellEnd"/>
      <w:r>
        <w:t xml:space="preserve"> </w:t>
      </w:r>
      <w:proofErr w:type="spellStart"/>
      <w:r>
        <w:t>widder</w:t>
      </w:r>
      <w:proofErr w:type="spellEnd"/>
      <w:r>
        <w:t xml:space="preserve"> mich thut, ist für mich.</w:t>
      </w:r>
      <w:r>
        <w:br/>
      </w:r>
      <w:proofErr w:type="spellStart"/>
      <w:r>
        <w:t>Sindt</w:t>
      </w:r>
      <w:proofErr w:type="spellEnd"/>
      <w:r>
        <w:t xml:space="preserve"> </w:t>
      </w:r>
      <w:proofErr w:type="spellStart"/>
      <w:r>
        <w:t>ir</w:t>
      </w:r>
      <w:proofErr w:type="spellEnd"/>
      <w:r>
        <w:t xml:space="preserve"> </w:t>
      </w:r>
      <w:proofErr w:type="spellStart"/>
      <w:r>
        <w:t>knecht</w:t>
      </w:r>
      <w:proofErr w:type="spellEnd"/>
      <w:r>
        <w:t xml:space="preserve"> des </w:t>
      </w:r>
      <w:proofErr w:type="spellStart"/>
      <w:r>
        <w:t>herren</w:t>
      </w:r>
      <w:proofErr w:type="spellEnd"/>
      <w:r>
        <w:t xml:space="preserve"> </w:t>
      </w:r>
      <w:proofErr w:type="spellStart"/>
      <w:r>
        <w:t>gesindt</w:t>
      </w:r>
      <w:proofErr w:type="spellEnd"/>
      <w:r>
        <w:t>,</w:t>
      </w:r>
      <w:r>
        <w:br/>
        <w:t xml:space="preserve">lugt, das er euch </w:t>
      </w:r>
      <w:proofErr w:type="spellStart"/>
      <w:r>
        <w:t>nit</w:t>
      </w:r>
      <w:proofErr w:type="spellEnd"/>
      <w:r>
        <w:t xml:space="preserve"> überfall </w:t>
      </w:r>
      <w:proofErr w:type="spellStart"/>
      <w:r>
        <w:t>geschwindt</w:t>
      </w:r>
      <w:proofErr w:type="spellEnd"/>
      <w:r>
        <w:t>,</w:t>
      </w:r>
      <w:r>
        <w:br/>
        <w:t xml:space="preserve">Gebt dem </w:t>
      </w:r>
      <w:proofErr w:type="spellStart"/>
      <w:r>
        <w:t>gesind</w:t>
      </w:r>
      <w:proofErr w:type="spellEnd"/>
      <w:r>
        <w:t xml:space="preserve"> </w:t>
      </w:r>
      <w:proofErr w:type="spellStart"/>
      <w:r>
        <w:t>speyß</w:t>
      </w:r>
      <w:proofErr w:type="spellEnd"/>
      <w:r>
        <w:t xml:space="preserve"> zu </w:t>
      </w:r>
      <w:proofErr w:type="spellStart"/>
      <w:r>
        <w:t>seyner</w:t>
      </w:r>
      <w:proofErr w:type="spellEnd"/>
      <w:r>
        <w:t xml:space="preserve"> </w:t>
      </w:r>
      <w:proofErr w:type="spellStart"/>
      <w:r>
        <w:t>zeytt</w:t>
      </w:r>
      <w:proofErr w:type="spellEnd"/>
      <w:r>
        <w:t>,</w:t>
      </w:r>
      <w:r>
        <w:br/>
        <w:t xml:space="preserve">als euch Christus </w:t>
      </w:r>
      <w:proofErr w:type="spellStart"/>
      <w:r>
        <w:t>Mathei</w:t>
      </w:r>
      <w:proofErr w:type="spellEnd"/>
      <w:r>
        <w:t xml:space="preserve"> am 24. </w:t>
      </w:r>
      <w:proofErr w:type="spellStart"/>
      <w:r>
        <w:t>deit</w:t>
      </w:r>
      <w:proofErr w:type="spellEnd"/>
      <w:r>
        <w:t>!</w:t>
      </w:r>
      <w:r>
        <w:br/>
      </w:r>
      <w:proofErr w:type="spellStart"/>
      <w:r>
        <w:t>Sindt</w:t>
      </w:r>
      <w:proofErr w:type="spellEnd"/>
      <w:r>
        <w:t xml:space="preserve"> </w:t>
      </w:r>
      <w:proofErr w:type="spellStart"/>
      <w:r>
        <w:t>nit</w:t>
      </w:r>
      <w:proofErr w:type="spellEnd"/>
      <w:r>
        <w:t xml:space="preserve">, als </w:t>
      </w:r>
      <w:proofErr w:type="spellStart"/>
      <w:r>
        <w:t>doselbst</w:t>
      </w:r>
      <w:proofErr w:type="spellEnd"/>
      <w:r>
        <w:t xml:space="preserve"> der </w:t>
      </w:r>
      <w:proofErr w:type="spellStart"/>
      <w:r>
        <w:t>böße</w:t>
      </w:r>
      <w:proofErr w:type="spellEnd"/>
      <w:r>
        <w:t xml:space="preserve"> </w:t>
      </w:r>
      <w:proofErr w:type="spellStart"/>
      <w:r>
        <w:t>knecht</w:t>
      </w:r>
      <w:proofErr w:type="spellEnd"/>
      <w:r>
        <w:t>,</w:t>
      </w:r>
      <w:r>
        <w:br/>
        <w:t xml:space="preserve">der sein </w:t>
      </w:r>
      <w:proofErr w:type="spellStart"/>
      <w:r>
        <w:t>mitdiener</w:t>
      </w:r>
      <w:proofErr w:type="spellEnd"/>
      <w:r>
        <w:t xml:space="preserve"> pocht, </w:t>
      </w:r>
      <w:proofErr w:type="spellStart"/>
      <w:r>
        <w:t>gewalt</w:t>
      </w:r>
      <w:proofErr w:type="spellEnd"/>
      <w:r>
        <w:t xml:space="preserve"> an sie </w:t>
      </w:r>
      <w:proofErr w:type="spellStart"/>
      <w:r>
        <w:t>lecht</w:t>
      </w:r>
      <w:proofErr w:type="spellEnd"/>
      <w:r>
        <w:t>,</w:t>
      </w:r>
      <w:r>
        <w:br/>
        <w:t xml:space="preserve">Lag im </w:t>
      </w:r>
      <w:proofErr w:type="spellStart"/>
      <w:r>
        <w:t>luder</w:t>
      </w:r>
      <w:proofErr w:type="spellEnd"/>
      <w:r>
        <w:t xml:space="preserve"> tag und </w:t>
      </w:r>
      <w:proofErr w:type="spellStart"/>
      <w:r>
        <w:t>nacht</w:t>
      </w:r>
      <w:proofErr w:type="spellEnd"/>
      <w:r>
        <w:t>,</w:t>
      </w:r>
      <w:r>
        <w:br/>
        <w:t xml:space="preserve">der </w:t>
      </w:r>
      <w:proofErr w:type="spellStart"/>
      <w:r>
        <w:t>zukunfft</w:t>
      </w:r>
      <w:proofErr w:type="spellEnd"/>
      <w:r>
        <w:t xml:space="preserve"> des </w:t>
      </w:r>
      <w:proofErr w:type="spellStart"/>
      <w:r>
        <w:t>herren</w:t>
      </w:r>
      <w:proofErr w:type="spellEnd"/>
      <w:r>
        <w:t xml:space="preserve"> gar wenig acht.</w:t>
      </w:r>
      <w:r>
        <w:br/>
        <w:t xml:space="preserve">Der </w:t>
      </w:r>
      <w:proofErr w:type="spellStart"/>
      <w:r>
        <w:t>herr</w:t>
      </w:r>
      <w:proofErr w:type="spellEnd"/>
      <w:r>
        <w:t xml:space="preserve"> </w:t>
      </w:r>
      <w:proofErr w:type="spellStart"/>
      <w:r>
        <w:t>kümpt</w:t>
      </w:r>
      <w:proofErr w:type="spellEnd"/>
      <w:r>
        <w:t xml:space="preserve"> zu </w:t>
      </w:r>
      <w:proofErr w:type="spellStart"/>
      <w:r>
        <w:t>ungeschicht</w:t>
      </w:r>
      <w:proofErr w:type="spellEnd"/>
      <w:r>
        <w:t>,</w:t>
      </w:r>
      <w:r>
        <w:br/>
      </w:r>
      <w:proofErr w:type="spellStart"/>
      <w:r>
        <w:t>würt</w:t>
      </w:r>
      <w:proofErr w:type="spellEnd"/>
      <w:r>
        <w:t xml:space="preserve"> in </w:t>
      </w:r>
      <w:proofErr w:type="spellStart"/>
      <w:r>
        <w:t>urtheyln</w:t>
      </w:r>
      <w:proofErr w:type="spellEnd"/>
      <w:r>
        <w:t xml:space="preserve"> den </w:t>
      </w:r>
      <w:proofErr w:type="spellStart"/>
      <w:r>
        <w:t>heuchlern</w:t>
      </w:r>
      <w:proofErr w:type="spellEnd"/>
      <w:r>
        <w:t xml:space="preserve"> glich.</w:t>
      </w:r>
      <w:r>
        <w:br/>
        <w:t xml:space="preserve">Solch </w:t>
      </w:r>
      <w:proofErr w:type="spellStart"/>
      <w:r>
        <w:t>bandt</w:t>
      </w:r>
      <w:proofErr w:type="spellEnd"/>
      <w:r>
        <w:t xml:space="preserve"> </w:t>
      </w:r>
      <w:proofErr w:type="spellStart"/>
      <w:r>
        <w:t>begündt</w:t>
      </w:r>
      <w:proofErr w:type="spellEnd"/>
      <w:r>
        <w:t xml:space="preserve"> der </w:t>
      </w:r>
      <w:proofErr w:type="spellStart"/>
      <w:r>
        <w:t>ley</w:t>
      </w:r>
      <w:proofErr w:type="spellEnd"/>
      <w:r>
        <w:t xml:space="preserve"> </w:t>
      </w:r>
      <w:proofErr w:type="spellStart"/>
      <w:r>
        <w:t>zerreyssen</w:t>
      </w:r>
      <w:proofErr w:type="spellEnd"/>
      <w:r>
        <w:t>,</w:t>
      </w:r>
      <w:r>
        <w:br/>
      </w:r>
      <w:proofErr w:type="spellStart"/>
      <w:r>
        <w:t>wolt</w:t>
      </w:r>
      <w:proofErr w:type="spellEnd"/>
      <w:r>
        <w:t xml:space="preserve"> uns </w:t>
      </w:r>
      <w:proofErr w:type="spellStart"/>
      <w:r>
        <w:t>zartten</w:t>
      </w:r>
      <w:proofErr w:type="spellEnd"/>
      <w:r>
        <w:t xml:space="preserve"> </w:t>
      </w:r>
      <w:proofErr w:type="spellStart"/>
      <w:r>
        <w:t>priester</w:t>
      </w:r>
      <w:proofErr w:type="spellEnd"/>
      <w:r>
        <w:t xml:space="preserve"> </w:t>
      </w:r>
      <w:proofErr w:type="spellStart"/>
      <w:r>
        <w:t>beyssen</w:t>
      </w:r>
      <w:proofErr w:type="spellEnd"/>
      <w:r>
        <w:t>.</w:t>
      </w:r>
      <w:r>
        <w:br/>
        <w:t xml:space="preserve">Ich </w:t>
      </w:r>
      <w:proofErr w:type="spellStart"/>
      <w:r>
        <w:t>wust</w:t>
      </w:r>
      <w:proofErr w:type="spellEnd"/>
      <w:r>
        <w:t xml:space="preserve"> </w:t>
      </w:r>
      <w:proofErr w:type="spellStart"/>
      <w:r>
        <w:t>nit</w:t>
      </w:r>
      <w:proofErr w:type="spellEnd"/>
      <w:r>
        <w:t xml:space="preserve">, wie ichs mit im </w:t>
      </w:r>
      <w:proofErr w:type="spellStart"/>
      <w:r>
        <w:t>hot</w:t>
      </w:r>
      <w:proofErr w:type="spellEnd"/>
      <w:r>
        <w:t>,</w:t>
      </w:r>
      <w:r>
        <w:br/>
        <w:t xml:space="preserve">ich sprach: ich laß es walten </w:t>
      </w:r>
      <w:proofErr w:type="spellStart"/>
      <w:r>
        <w:t>got</w:t>
      </w:r>
      <w:proofErr w:type="spellEnd"/>
      <w:r>
        <w:t>;</w:t>
      </w:r>
      <w:r>
        <w:br/>
        <w:t xml:space="preserve">Das Evangelium steht mir </w:t>
      </w:r>
      <w:proofErr w:type="spellStart"/>
      <w:r>
        <w:t>nit</w:t>
      </w:r>
      <w:proofErr w:type="spellEnd"/>
      <w:r>
        <w:t xml:space="preserve"> zu versprechen,</w:t>
      </w:r>
      <w:r>
        <w:br/>
        <w:t xml:space="preserve">ich </w:t>
      </w:r>
      <w:proofErr w:type="spellStart"/>
      <w:r>
        <w:t>wils</w:t>
      </w:r>
      <w:proofErr w:type="spellEnd"/>
      <w:r>
        <w:t xml:space="preserve"> lassen </w:t>
      </w:r>
      <w:proofErr w:type="spellStart"/>
      <w:r>
        <w:t>unßere</w:t>
      </w:r>
      <w:proofErr w:type="spellEnd"/>
      <w:r>
        <w:t xml:space="preserve"> </w:t>
      </w:r>
      <w:proofErr w:type="spellStart"/>
      <w:r>
        <w:t>doctores</w:t>
      </w:r>
      <w:proofErr w:type="spellEnd"/>
      <w:r>
        <w:t xml:space="preserve"> </w:t>
      </w:r>
      <w:proofErr w:type="spellStart"/>
      <w:r>
        <w:t>außrechen</w:t>
      </w:r>
      <w:proofErr w:type="spellEnd"/>
      <w:r>
        <w:t>.</w:t>
      </w:r>
      <w:r>
        <w:br/>
      </w:r>
      <w:proofErr w:type="spellStart"/>
      <w:r>
        <w:t>Wetdens</w:t>
      </w:r>
      <w:proofErr w:type="spellEnd"/>
      <w:r>
        <w:t xml:space="preserve"> der tag eins </w:t>
      </w:r>
      <w:proofErr w:type="spellStart"/>
      <w:r>
        <w:t>wol</w:t>
      </w:r>
      <w:proofErr w:type="spellEnd"/>
      <w:r>
        <w:t xml:space="preserve"> rechtmachen,</w:t>
      </w:r>
      <w:r>
        <w:br/>
        <w:t xml:space="preserve">das sein </w:t>
      </w:r>
      <w:proofErr w:type="spellStart"/>
      <w:r>
        <w:t>ettlich</w:t>
      </w:r>
      <w:proofErr w:type="spellEnd"/>
      <w:r>
        <w:t xml:space="preserve"> </w:t>
      </w:r>
      <w:proofErr w:type="spellStart"/>
      <w:r>
        <w:t>nit</w:t>
      </w:r>
      <w:proofErr w:type="spellEnd"/>
      <w:r>
        <w:t xml:space="preserve"> werden lachen.</w:t>
      </w:r>
      <w:r>
        <w:br/>
        <w:t xml:space="preserve">Do </w:t>
      </w:r>
      <w:proofErr w:type="spellStart"/>
      <w:r>
        <w:t>sach</w:t>
      </w:r>
      <w:proofErr w:type="spellEnd"/>
      <w:r>
        <w:t xml:space="preserve"> mich an ein ander man</w:t>
      </w:r>
      <w:r>
        <w:br/>
      </w:r>
      <w:proofErr w:type="spellStart"/>
      <w:r>
        <w:t>unnd</w:t>
      </w:r>
      <w:proofErr w:type="spellEnd"/>
      <w:r>
        <w:t xml:space="preserve"> </w:t>
      </w:r>
      <w:proofErr w:type="spellStart"/>
      <w:r>
        <w:t>fürt</w:t>
      </w:r>
      <w:proofErr w:type="spellEnd"/>
      <w:r>
        <w:t xml:space="preserve"> mich </w:t>
      </w:r>
      <w:proofErr w:type="spellStart"/>
      <w:r>
        <w:t>auff</w:t>
      </w:r>
      <w:proofErr w:type="spellEnd"/>
      <w:r>
        <w:t xml:space="preserve"> ein </w:t>
      </w:r>
      <w:proofErr w:type="spellStart"/>
      <w:r>
        <w:t>ort</w:t>
      </w:r>
      <w:proofErr w:type="spellEnd"/>
      <w:r>
        <w:t xml:space="preserve"> </w:t>
      </w:r>
      <w:proofErr w:type="spellStart"/>
      <w:r>
        <w:t>hindan</w:t>
      </w:r>
      <w:proofErr w:type="spellEnd"/>
      <w:r>
        <w:t>,</w:t>
      </w:r>
      <w:r>
        <w:br/>
        <w:t xml:space="preserve">Sprach: </w:t>
      </w:r>
      <w:proofErr w:type="spellStart"/>
      <w:r>
        <w:t>herr</w:t>
      </w:r>
      <w:proofErr w:type="spellEnd"/>
      <w:r>
        <w:t xml:space="preserve"> </w:t>
      </w:r>
      <w:proofErr w:type="spellStart"/>
      <w:r>
        <w:t>wolt</w:t>
      </w:r>
      <w:proofErr w:type="spellEnd"/>
      <w:r>
        <w:t xml:space="preserve"> </w:t>
      </w:r>
      <w:proofErr w:type="spellStart"/>
      <w:r>
        <w:t>ir</w:t>
      </w:r>
      <w:proofErr w:type="spellEnd"/>
      <w:r>
        <w:t xml:space="preserve"> ein wenig losen?</w:t>
      </w:r>
      <w:r>
        <w:br/>
        <w:t xml:space="preserve">was wir reden, sey </w:t>
      </w:r>
      <w:proofErr w:type="spellStart"/>
      <w:r>
        <w:t>under</w:t>
      </w:r>
      <w:proofErr w:type="spellEnd"/>
      <w:r>
        <w:t xml:space="preserve"> der </w:t>
      </w:r>
      <w:proofErr w:type="spellStart"/>
      <w:r>
        <w:t>rosen</w:t>
      </w:r>
      <w:hyperlink r:id="rId6" w:anchor="fn__2" w:history="1">
        <w:r>
          <w:rPr>
            <w:rStyle w:val="Hyperlink"/>
            <w:vertAlign w:val="superscript"/>
          </w:rPr>
          <w:t>2</w:t>
        </w:r>
        <w:proofErr w:type="spellEnd"/>
        <w:r>
          <w:rPr>
            <w:rStyle w:val="Hyperlink"/>
            <w:vertAlign w:val="superscript"/>
          </w:rPr>
          <w:t>)</w:t>
        </w:r>
      </w:hyperlink>
      <w:r>
        <w:t>.</w:t>
      </w:r>
      <w:r>
        <w:br/>
        <w:t xml:space="preserve">Ich halt euch für ein </w:t>
      </w:r>
      <w:proofErr w:type="spellStart"/>
      <w:r>
        <w:t>gutten</w:t>
      </w:r>
      <w:proofErr w:type="spellEnd"/>
      <w:r>
        <w:t xml:space="preserve"> </w:t>
      </w:r>
      <w:proofErr w:type="spellStart"/>
      <w:r>
        <w:t>herren</w:t>
      </w:r>
      <w:proofErr w:type="spellEnd"/>
      <w:r>
        <w:t>.</w:t>
      </w:r>
      <w:r>
        <w:br/>
      </w:r>
      <w:proofErr w:type="spellStart"/>
      <w:r>
        <w:t>ir</w:t>
      </w:r>
      <w:proofErr w:type="spellEnd"/>
      <w:r>
        <w:t xml:space="preserve"> </w:t>
      </w:r>
      <w:proofErr w:type="spellStart"/>
      <w:r>
        <w:t>solt</w:t>
      </w:r>
      <w:proofErr w:type="spellEnd"/>
      <w:r>
        <w:t xml:space="preserve"> euch mit der </w:t>
      </w:r>
      <w:proofErr w:type="spellStart"/>
      <w:r>
        <w:t>schriefft</w:t>
      </w:r>
      <w:proofErr w:type="spellEnd"/>
      <w:r>
        <w:t xml:space="preserve"> </w:t>
      </w:r>
      <w:proofErr w:type="spellStart"/>
      <w:r>
        <w:t>erweren</w:t>
      </w:r>
      <w:proofErr w:type="spellEnd"/>
      <w:r>
        <w:t>,</w:t>
      </w:r>
      <w:r>
        <w:br/>
        <w:t xml:space="preserve">Welche </w:t>
      </w:r>
      <w:proofErr w:type="spellStart"/>
      <w:r>
        <w:t>ir</w:t>
      </w:r>
      <w:proofErr w:type="spellEnd"/>
      <w:r>
        <w:t xml:space="preserve"> sagt euch </w:t>
      </w:r>
      <w:proofErr w:type="spellStart"/>
      <w:r>
        <w:t>unbekant</w:t>
      </w:r>
      <w:proofErr w:type="spellEnd"/>
      <w:r>
        <w:t>,</w:t>
      </w:r>
      <w:r>
        <w:br/>
      </w:r>
      <w:proofErr w:type="spellStart"/>
      <w:r>
        <w:t>stadt</w:t>
      </w:r>
      <w:proofErr w:type="spellEnd"/>
      <w:r>
        <w:t xml:space="preserve"> </w:t>
      </w:r>
      <w:proofErr w:type="spellStart"/>
      <w:r>
        <w:t>spöttlich</w:t>
      </w:r>
      <w:proofErr w:type="spellEnd"/>
      <w:r>
        <w:t xml:space="preserve"> an, </w:t>
      </w:r>
      <w:proofErr w:type="spellStart"/>
      <w:r>
        <w:t>herr</w:t>
      </w:r>
      <w:proofErr w:type="spellEnd"/>
      <w:r>
        <w:t>, eurem stand.</w:t>
      </w:r>
      <w:r>
        <w:br/>
      </w:r>
      <w:proofErr w:type="spellStart"/>
      <w:r>
        <w:t>Ir</w:t>
      </w:r>
      <w:proofErr w:type="spellEnd"/>
      <w:r>
        <w:t xml:space="preserve"> halt uff euer </w:t>
      </w:r>
      <w:proofErr w:type="spellStart"/>
      <w:r>
        <w:t>doctores</w:t>
      </w:r>
      <w:proofErr w:type="spellEnd"/>
      <w:r>
        <w:t xml:space="preserve"> </w:t>
      </w:r>
      <w:proofErr w:type="spellStart"/>
      <w:r>
        <w:t>viell</w:t>
      </w:r>
      <w:proofErr w:type="spellEnd"/>
      <w:r>
        <w:t>;</w:t>
      </w:r>
      <w:r>
        <w:br/>
      </w:r>
      <w:proofErr w:type="spellStart"/>
      <w:r>
        <w:t>yn</w:t>
      </w:r>
      <w:proofErr w:type="spellEnd"/>
      <w:r>
        <w:t xml:space="preserve"> ist gesteckt, hört, nun ein </w:t>
      </w:r>
      <w:proofErr w:type="spellStart"/>
      <w:r>
        <w:t>ziell</w:t>
      </w:r>
      <w:proofErr w:type="spellEnd"/>
      <w:r>
        <w:t>.</w:t>
      </w:r>
      <w:r>
        <w:br/>
        <w:t xml:space="preserve">Und wöllen mit </w:t>
      </w:r>
      <w:proofErr w:type="spellStart"/>
      <w:r>
        <w:t>inen</w:t>
      </w:r>
      <w:proofErr w:type="spellEnd"/>
      <w:r>
        <w:t xml:space="preserve"> die </w:t>
      </w:r>
      <w:proofErr w:type="spellStart"/>
      <w:r>
        <w:t>leyen</w:t>
      </w:r>
      <w:proofErr w:type="spellEnd"/>
      <w:r>
        <w:t xml:space="preserve"> </w:t>
      </w:r>
      <w:proofErr w:type="spellStart"/>
      <w:r>
        <w:t>lauffen</w:t>
      </w:r>
      <w:proofErr w:type="spellEnd"/>
      <w:r>
        <w:t>,</w:t>
      </w:r>
      <w:r>
        <w:br/>
      </w:r>
      <w:proofErr w:type="spellStart"/>
      <w:r>
        <w:t>wendt</w:t>
      </w:r>
      <w:proofErr w:type="spellEnd"/>
      <w:r>
        <w:t xml:space="preserve"> </w:t>
      </w:r>
      <w:proofErr w:type="spellStart"/>
      <w:r>
        <w:t>gott</w:t>
      </w:r>
      <w:proofErr w:type="spellEnd"/>
      <w:r>
        <w:t xml:space="preserve">, das es </w:t>
      </w:r>
      <w:proofErr w:type="spellStart"/>
      <w:r>
        <w:t>nitt</w:t>
      </w:r>
      <w:proofErr w:type="spellEnd"/>
      <w:r>
        <w:t xml:space="preserve"> komm zu </w:t>
      </w:r>
      <w:proofErr w:type="spellStart"/>
      <w:r>
        <w:t>rauffen</w:t>
      </w:r>
      <w:proofErr w:type="spellEnd"/>
      <w:r>
        <w:t>.</w:t>
      </w:r>
      <w:r>
        <w:br/>
      </w:r>
      <w:proofErr w:type="spellStart"/>
      <w:r>
        <w:t>Berümbt</w:t>
      </w:r>
      <w:proofErr w:type="spellEnd"/>
      <w:r>
        <w:t xml:space="preserve"> sich mancher </w:t>
      </w:r>
      <w:proofErr w:type="spellStart"/>
      <w:r>
        <w:t>biderman</w:t>
      </w:r>
      <w:proofErr w:type="spellEnd"/>
      <w:r>
        <w:t>,</w:t>
      </w:r>
      <w:r>
        <w:br/>
        <w:t>wie er hab genommen an</w:t>
      </w:r>
      <w:r>
        <w:br/>
        <w:t xml:space="preserve">Das Evangelium, Christus </w:t>
      </w:r>
      <w:proofErr w:type="spellStart"/>
      <w:r>
        <w:t>wort</w:t>
      </w:r>
      <w:proofErr w:type="spellEnd"/>
      <w:r>
        <w:t>,</w:t>
      </w:r>
      <w:r>
        <w:br/>
        <w:t xml:space="preserve">daran </w:t>
      </w:r>
      <w:proofErr w:type="spellStart"/>
      <w:r>
        <w:t>ir</w:t>
      </w:r>
      <w:proofErr w:type="spellEnd"/>
      <w:r>
        <w:t xml:space="preserve"> </w:t>
      </w:r>
      <w:proofErr w:type="spellStart"/>
      <w:r>
        <w:t>zweyffeln</w:t>
      </w:r>
      <w:proofErr w:type="spellEnd"/>
      <w:r>
        <w:t xml:space="preserve">, ists </w:t>
      </w:r>
      <w:proofErr w:type="spellStart"/>
      <w:r>
        <w:t>nit</w:t>
      </w:r>
      <w:proofErr w:type="spellEnd"/>
      <w:r>
        <w:t xml:space="preserve"> ein </w:t>
      </w:r>
      <w:proofErr w:type="spellStart"/>
      <w:r>
        <w:t>mort</w:t>
      </w:r>
      <w:proofErr w:type="spellEnd"/>
      <w:r>
        <w:t>?</w:t>
      </w:r>
      <w:r>
        <w:br/>
        <w:t xml:space="preserve">Sagt, man </w:t>
      </w:r>
      <w:proofErr w:type="spellStart"/>
      <w:r>
        <w:t>kün</w:t>
      </w:r>
      <w:proofErr w:type="spellEnd"/>
      <w:r>
        <w:t xml:space="preserve"> </w:t>
      </w:r>
      <w:proofErr w:type="spellStart"/>
      <w:r>
        <w:t>nit</w:t>
      </w:r>
      <w:proofErr w:type="spellEnd"/>
      <w:r>
        <w:t xml:space="preserve"> </w:t>
      </w:r>
      <w:proofErr w:type="spellStart"/>
      <w:r>
        <w:t>probiren</w:t>
      </w:r>
      <w:proofErr w:type="spellEnd"/>
      <w:r>
        <w:t xml:space="preserve"> </w:t>
      </w:r>
      <w:proofErr w:type="spellStart"/>
      <w:r>
        <w:t>unverschampt</w:t>
      </w:r>
      <w:proofErr w:type="spellEnd"/>
      <w:r>
        <w:t>,</w:t>
      </w:r>
      <w:r>
        <w:br/>
        <w:t xml:space="preserve">was die </w:t>
      </w:r>
      <w:proofErr w:type="spellStart"/>
      <w:r>
        <w:t>aposteln</w:t>
      </w:r>
      <w:proofErr w:type="spellEnd"/>
      <w:r>
        <w:t xml:space="preserve"> </w:t>
      </w:r>
      <w:proofErr w:type="spellStart"/>
      <w:r>
        <w:t>handt</w:t>
      </w:r>
      <w:proofErr w:type="spellEnd"/>
      <w:r>
        <w:t xml:space="preserve"> </w:t>
      </w:r>
      <w:proofErr w:type="spellStart"/>
      <w:r>
        <w:t>bekant</w:t>
      </w:r>
      <w:proofErr w:type="spellEnd"/>
      <w:r>
        <w:t>.</w:t>
      </w:r>
      <w:r>
        <w:br/>
        <w:t xml:space="preserve">Das ist recht </w:t>
      </w:r>
      <w:proofErr w:type="spellStart"/>
      <w:r>
        <w:t>unnd</w:t>
      </w:r>
      <w:proofErr w:type="spellEnd"/>
      <w:r>
        <w:t xml:space="preserve"> den </w:t>
      </w:r>
      <w:proofErr w:type="spellStart"/>
      <w:r>
        <w:t>leyen</w:t>
      </w:r>
      <w:proofErr w:type="spellEnd"/>
      <w:r>
        <w:t xml:space="preserve"> gut,</w:t>
      </w:r>
      <w:r>
        <w:br/>
        <w:t xml:space="preserve">sie fassen gar ein </w:t>
      </w:r>
      <w:proofErr w:type="spellStart"/>
      <w:r>
        <w:t>starcken</w:t>
      </w:r>
      <w:proofErr w:type="spellEnd"/>
      <w:r>
        <w:t xml:space="preserve"> </w:t>
      </w:r>
      <w:proofErr w:type="spellStart"/>
      <w:r>
        <w:t>mut</w:t>
      </w:r>
      <w:proofErr w:type="spellEnd"/>
      <w:r>
        <w:t>,</w:t>
      </w:r>
      <w:r>
        <w:br/>
        <w:t xml:space="preserve">Dieweil </w:t>
      </w:r>
      <w:proofErr w:type="spellStart"/>
      <w:r>
        <w:t>ir</w:t>
      </w:r>
      <w:proofErr w:type="spellEnd"/>
      <w:r>
        <w:t xml:space="preserve"> mit </w:t>
      </w:r>
      <w:proofErr w:type="spellStart"/>
      <w:r>
        <w:t>gewalt</w:t>
      </w:r>
      <w:proofErr w:type="spellEnd"/>
      <w:r>
        <w:t xml:space="preserve"> </w:t>
      </w:r>
      <w:proofErr w:type="spellStart"/>
      <w:r>
        <w:t>wolt</w:t>
      </w:r>
      <w:proofErr w:type="spellEnd"/>
      <w:r>
        <w:t xml:space="preserve"> dringen,</w:t>
      </w:r>
      <w:r>
        <w:br/>
      </w:r>
      <w:proofErr w:type="spellStart"/>
      <w:r>
        <w:t>widder</w:t>
      </w:r>
      <w:proofErr w:type="spellEnd"/>
      <w:r>
        <w:t xml:space="preserve"> das joch </w:t>
      </w:r>
      <w:proofErr w:type="spellStart"/>
      <w:r>
        <w:t>Pharonis</w:t>
      </w:r>
      <w:proofErr w:type="spellEnd"/>
      <w:r>
        <w:t xml:space="preserve"> zwingen,</w:t>
      </w:r>
      <w:r>
        <w:br/>
        <w:t xml:space="preserve">Der </w:t>
      </w:r>
      <w:proofErr w:type="spellStart"/>
      <w:r>
        <w:t>selb</w:t>
      </w:r>
      <w:proofErr w:type="spellEnd"/>
      <w:r>
        <w:t xml:space="preserve"> </w:t>
      </w:r>
      <w:proofErr w:type="spellStart"/>
      <w:r>
        <w:t>dweil</w:t>
      </w:r>
      <w:proofErr w:type="spellEnd"/>
      <w:r>
        <w:t xml:space="preserve"> </w:t>
      </w:r>
      <w:proofErr w:type="spellStart"/>
      <w:r>
        <w:t>ir</w:t>
      </w:r>
      <w:proofErr w:type="spellEnd"/>
      <w:r>
        <w:t xml:space="preserve"> </w:t>
      </w:r>
      <w:proofErr w:type="spellStart"/>
      <w:r>
        <w:t>wölt</w:t>
      </w:r>
      <w:proofErr w:type="spellEnd"/>
      <w:r>
        <w:t xml:space="preserve">, er sey euer </w:t>
      </w:r>
      <w:proofErr w:type="spellStart"/>
      <w:r>
        <w:t>herr</w:t>
      </w:r>
      <w:proofErr w:type="spellEnd"/>
      <w:r>
        <w:t>,</w:t>
      </w:r>
      <w:r>
        <w:br/>
        <w:t xml:space="preserve">kein </w:t>
      </w:r>
      <w:proofErr w:type="spellStart"/>
      <w:r>
        <w:t>pfaff</w:t>
      </w:r>
      <w:proofErr w:type="spellEnd"/>
      <w:r>
        <w:t xml:space="preserve"> </w:t>
      </w:r>
      <w:proofErr w:type="spellStart"/>
      <w:r>
        <w:t>verbeut</w:t>
      </w:r>
      <w:proofErr w:type="spellEnd"/>
      <w:r>
        <w:t xml:space="preserve"> uns Christus leer,</w:t>
      </w:r>
      <w:r>
        <w:br/>
        <w:t>Er sey wie hoch er wöll geschoren,</w:t>
      </w:r>
      <w:r>
        <w:br/>
        <w:t xml:space="preserve">ob er schon trag zwo spitzen </w:t>
      </w:r>
      <w:proofErr w:type="spellStart"/>
      <w:r>
        <w:t>auff</w:t>
      </w:r>
      <w:proofErr w:type="spellEnd"/>
      <w:r>
        <w:t xml:space="preserve"> den </w:t>
      </w:r>
      <w:proofErr w:type="spellStart"/>
      <w:r>
        <w:t>oren</w:t>
      </w:r>
      <w:proofErr w:type="spellEnd"/>
      <w:r>
        <w:t>.</w:t>
      </w:r>
      <w:r>
        <w:br/>
      </w:r>
      <w:proofErr w:type="spellStart"/>
      <w:r>
        <w:t>Ir</w:t>
      </w:r>
      <w:proofErr w:type="spellEnd"/>
      <w:r>
        <w:t xml:space="preserve"> sucht </w:t>
      </w:r>
      <w:proofErr w:type="spellStart"/>
      <w:r>
        <w:t>hien</w:t>
      </w:r>
      <w:proofErr w:type="spellEnd"/>
      <w:r>
        <w:t xml:space="preserve"> und </w:t>
      </w:r>
      <w:proofErr w:type="spellStart"/>
      <w:r>
        <w:t>heer</w:t>
      </w:r>
      <w:proofErr w:type="spellEnd"/>
      <w:r>
        <w:t xml:space="preserve">, </w:t>
      </w:r>
      <w:proofErr w:type="spellStart"/>
      <w:r>
        <w:t>wegt</w:t>
      </w:r>
      <w:proofErr w:type="spellEnd"/>
      <w:r>
        <w:t xml:space="preserve"> </w:t>
      </w:r>
      <w:proofErr w:type="spellStart"/>
      <w:r>
        <w:t>auff</w:t>
      </w:r>
      <w:proofErr w:type="spellEnd"/>
      <w:r>
        <w:t xml:space="preserve"> </w:t>
      </w:r>
      <w:proofErr w:type="spellStart"/>
      <w:r>
        <w:t>gwalt</w:t>
      </w:r>
      <w:proofErr w:type="spellEnd"/>
      <w:r>
        <w:t>,</w:t>
      </w:r>
      <w:r>
        <w:br/>
        <w:t xml:space="preserve">damit hat </w:t>
      </w:r>
      <w:proofErr w:type="spellStart"/>
      <w:r>
        <w:t>ir</w:t>
      </w:r>
      <w:proofErr w:type="spellEnd"/>
      <w:r>
        <w:t xml:space="preserve"> zu recht </w:t>
      </w:r>
      <w:proofErr w:type="spellStart"/>
      <w:r>
        <w:t>gestalt</w:t>
      </w:r>
      <w:proofErr w:type="spellEnd"/>
      <w:r>
        <w:t>.</w:t>
      </w:r>
      <w:r>
        <w:br/>
        <w:t xml:space="preserve">Ist das die </w:t>
      </w:r>
      <w:proofErr w:type="spellStart"/>
      <w:r>
        <w:t>weyß</w:t>
      </w:r>
      <w:proofErr w:type="spellEnd"/>
      <w:r>
        <w:t xml:space="preserve">, ist das euer </w:t>
      </w:r>
      <w:proofErr w:type="spellStart"/>
      <w:r>
        <w:t>schwert</w:t>
      </w:r>
      <w:proofErr w:type="spellEnd"/>
      <w:r>
        <w:t>,</w:t>
      </w:r>
      <w:r>
        <w:br/>
        <w:t xml:space="preserve">lugt, </w:t>
      </w:r>
      <w:proofErr w:type="spellStart"/>
      <w:r>
        <w:t>nempt</w:t>
      </w:r>
      <w:proofErr w:type="spellEnd"/>
      <w:r>
        <w:t xml:space="preserve"> </w:t>
      </w:r>
      <w:proofErr w:type="spellStart"/>
      <w:r>
        <w:t>nit</w:t>
      </w:r>
      <w:proofErr w:type="spellEnd"/>
      <w:r>
        <w:t xml:space="preserve"> </w:t>
      </w:r>
      <w:proofErr w:type="spellStart"/>
      <w:r>
        <w:t>darumb</w:t>
      </w:r>
      <w:proofErr w:type="spellEnd"/>
      <w:r>
        <w:t xml:space="preserve"> auch euern wert.</w:t>
      </w:r>
      <w:r>
        <w:br/>
        <w:t xml:space="preserve">Der </w:t>
      </w:r>
      <w:proofErr w:type="spellStart"/>
      <w:r>
        <w:t>edell</w:t>
      </w:r>
      <w:proofErr w:type="spellEnd"/>
      <w:r>
        <w:t xml:space="preserve"> Fürst, sag euch </w:t>
      </w:r>
      <w:proofErr w:type="spellStart"/>
      <w:r>
        <w:t>fürwar</w:t>
      </w:r>
      <w:proofErr w:type="spellEnd"/>
      <w:r>
        <w:t>,</w:t>
      </w:r>
      <w:r>
        <w:br/>
        <w:t xml:space="preserve">behält der </w:t>
      </w:r>
      <w:proofErr w:type="spellStart"/>
      <w:r>
        <w:t>widderparthey</w:t>
      </w:r>
      <w:proofErr w:type="spellEnd"/>
      <w:r>
        <w:t xml:space="preserve"> auch ein </w:t>
      </w:r>
      <w:proofErr w:type="spellStart"/>
      <w:r>
        <w:t>oer</w:t>
      </w:r>
      <w:proofErr w:type="spellEnd"/>
      <w:r>
        <w:t>.</w:t>
      </w:r>
      <w:r>
        <w:br/>
      </w:r>
      <w:proofErr w:type="spellStart"/>
      <w:r>
        <w:t>Würt</w:t>
      </w:r>
      <w:proofErr w:type="spellEnd"/>
      <w:r>
        <w:t xml:space="preserve"> </w:t>
      </w:r>
      <w:proofErr w:type="spellStart"/>
      <w:r>
        <w:t>nyemands</w:t>
      </w:r>
      <w:proofErr w:type="spellEnd"/>
      <w:r>
        <w:t xml:space="preserve"> </w:t>
      </w:r>
      <w:proofErr w:type="spellStart"/>
      <w:r>
        <w:t>treyben</w:t>
      </w:r>
      <w:proofErr w:type="spellEnd"/>
      <w:r>
        <w:t xml:space="preserve"> von Christus leer,</w:t>
      </w:r>
      <w:r>
        <w:br/>
        <w:t xml:space="preserve">on allen </w:t>
      </w:r>
      <w:proofErr w:type="spellStart"/>
      <w:r>
        <w:t>zweyffel</w:t>
      </w:r>
      <w:proofErr w:type="spellEnd"/>
      <w:r>
        <w:t xml:space="preserve">, was </w:t>
      </w:r>
      <w:proofErr w:type="spellStart"/>
      <w:r>
        <w:t>wolt</w:t>
      </w:r>
      <w:proofErr w:type="spellEnd"/>
      <w:r>
        <w:t xml:space="preserve"> </w:t>
      </w:r>
      <w:proofErr w:type="spellStart"/>
      <w:r>
        <w:t>ir</w:t>
      </w:r>
      <w:proofErr w:type="spellEnd"/>
      <w:r>
        <w:t xml:space="preserve"> mehr?</w:t>
      </w:r>
      <w:r>
        <w:br/>
        <w:t xml:space="preserve">Mit </w:t>
      </w:r>
      <w:proofErr w:type="spellStart"/>
      <w:r>
        <w:t>keynem</w:t>
      </w:r>
      <w:proofErr w:type="spellEnd"/>
      <w:r>
        <w:t xml:space="preserve"> </w:t>
      </w:r>
      <w:proofErr w:type="spellStart"/>
      <w:r>
        <w:t>gewalt</w:t>
      </w:r>
      <w:proofErr w:type="spellEnd"/>
      <w:r>
        <w:t xml:space="preserve"> </w:t>
      </w:r>
      <w:proofErr w:type="spellStart"/>
      <w:r>
        <w:t>solt</w:t>
      </w:r>
      <w:proofErr w:type="spellEnd"/>
      <w:r>
        <w:t xml:space="preserve"> </w:t>
      </w:r>
      <w:proofErr w:type="spellStart"/>
      <w:r>
        <w:t>ir</w:t>
      </w:r>
      <w:proofErr w:type="spellEnd"/>
      <w:r>
        <w:t xml:space="preserve"> uns zwingen</w:t>
      </w:r>
      <w:r>
        <w:br/>
        <w:t xml:space="preserve">oder mit bannen von der </w:t>
      </w:r>
      <w:proofErr w:type="spellStart"/>
      <w:r>
        <w:t>warheit</w:t>
      </w:r>
      <w:proofErr w:type="spellEnd"/>
      <w:r>
        <w:t xml:space="preserve"> </w:t>
      </w:r>
      <w:proofErr w:type="spellStart"/>
      <w:r>
        <w:t>tringen</w:t>
      </w:r>
      <w:proofErr w:type="spellEnd"/>
      <w:r>
        <w:t>.</w:t>
      </w:r>
      <w:r>
        <w:br/>
        <w:t xml:space="preserve">Viel </w:t>
      </w:r>
      <w:proofErr w:type="spellStart"/>
      <w:r>
        <w:t>meynens</w:t>
      </w:r>
      <w:proofErr w:type="spellEnd"/>
      <w:r>
        <w:t xml:space="preserve">, </w:t>
      </w:r>
      <w:proofErr w:type="spellStart"/>
      <w:r>
        <w:t>ir</w:t>
      </w:r>
      <w:proofErr w:type="spellEnd"/>
      <w:r>
        <w:t xml:space="preserve"> </w:t>
      </w:r>
      <w:proofErr w:type="spellStart"/>
      <w:r>
        <w:t>treyben</w:t>
      </w:r>
      <w:proofErr w:type="spellEnd"/>
      <w:r>
        <w:t xml:space="preserve"> euer </w:t>
      </w:r>
      <w:proofErr w:type="spellStart"/>
      <w:r>
        <w:t>schwenck</w:t>
      </w:r>
      <w:proofErr w:type="spellEnd"/>
      <w:r>
        <w:t>.</w:t>
      </w:r>
      <w:r>
        <w:br/>
        <w:t xml:space="preserve">ich weiß auch </w:t>
      </w:r>
      <w:proofErr w:type="spellStart"/>
      <w:r>
        <w:t>wol</w:t>
      </w:r>
      <w:proofErr w:type="spellEnd"/>
      <w:r>
        <w:t xml:space="preserve">, was ich </w:t>
      </w:r>
      <w:proofErr w:type="spellStart"/>
      <w:r>
        <w:t>gedenck</w:t>
      </w:r>
      <w:proofErr w:type="spellEnd"/>
      <w:r>
        <w:t>.</w:t>
      </w:r>
      <w:r>
        <w:br/>
        <w:t xml:space="preserve">Wer besser, </w:t>
      </w:r>
      <w:proofErr w:type="spellStart"/>
      <w:r>
        <w:t>ir</w:t>
      </w:r>
      <w:proofErr w:type="spellEnd"/>
      <w:r>
        <w:t xml:space="preserve"> </w:t>
      </w:r>
      <w:proofErr w:type="spellStart"/>
      <w:r>
        <w:t>thetten</w:t>
      </w:r>
      <w:proofErr w:type="spellEnd"/>
      <w:r>
        <w:t xml:space="preserve"> </w:t>
      </w:r>
      <w:proofErr w:type="spellStart"/>
      <w:r>
        <w:t>nitt</w:t>
      </w:r>
      <w:proofErr w:type="spellEnd"/>
      <w:r>
        <w:t xml:space="preserve"> zu viel;</w:t>
      </w:r>
      <w:r>
        <w:br/>
        <w:t xml:space="preserve">Christus der </w:t>
      </w:r>
      <w:proofErr w:type="spellStart"/>
      <w:r>
        <w:t>weyß</w:t>
      </w:r>
      <w:proofErr w:type="spellEnd"/>
      <w:r>
        <w:t xml:space="preserve"> </w:t>
      </w:r>
      <w:proofErr w:type="spellStart"/>
      <w:r>
        <w:t>woll</w:t>
      </w:r>
      <w:proofErr w:type="spellEnd"/>
      <w:r>
        <w:t xml:space="preserve"> euer </w:t>
      </w:r>
      <w:proofErr w:type="spellStart"/>
      <w:r>
        <w:t>ziell</w:t>
      </w:r>
      <w:proofErr w:type="spellEnd"/>
      <w:r>
        <w:t>.</w:t>
      </w:r>
      <w:r>
        <w:br/>
        <w:t xml:space="preserve">Wie lang </w:t>
      </w:r>
      <w:proofErr w:type="spellStart"/>
      <w:r>
        <w:t>hinckt</w:t>
      </w:r>
      <w:proofErr w:type="spellEnd"/>
      <w:r>
        <w:t xml:space="preserve"> </w:t>
      </w:r>
      <w:proofErr w:type="spellStart"/>
      <w:r>
        <w:t>ir</w:t>
      </w:r>
      <w:proofErr w:type="spellEnd"/>
      <w:r>
        <w:t xml:space="preserve"> </w:t>
      </w:r>
      <w:proofErr w:type="spellStart"/>
      <w:r>
        <w:t>auff</w:t>
      </w:r>
      <w:proofErr w:type="spellEnd"/>
      <w:r>
        <w:t xml:space="preserve"> beyde </w:t>
      </w:r>
      <w:proofErr w:type="spellStart"/>
      <w:r>
        <w:t>seyt</w:t>
      </w:r>
      <w:proofErr w:type="spellEnd"/>
      <w:r>
        <w:t>,</w:t>
      </w:r>
      <w:r>
        <w:br/>
        <w:t xml:space="preserve">das </w:t>
      </w:r>
      <w:proofErr w:type="spellStart"/>
      <w:r>
        <w:t>Helyas</w:t>
      </w:r>
      <w:proofErr w:type="spellEnd"/>
      <w:r>
        <w:t xml:space="preserve"> in </w:t>
      </w:r>
      <w:proofErr w:type="spellStart"/>
      <w:r>
        <w:t>künigen</w:t>
      </w:r>
      <w:proofErr w:type="spellEnd"/>
      <w:r>
        <w:t xml:space="preserve"> am dritten </w:t>
      </w:r>
      <w:proofErr w:type="spellStart"/>
      <w:r>
        <w:t>verbeut</w:t>
      </w:r>
      <w:proofErr w:type="spellEnd"/>
      <w:r>
        <w:t>?</w:t>
      </w:r>
      <w:r>
        <w:br/>
      </w:r>
      <w:proofErr w:type="spellStart"/>
      <w:r>
        <w:t>Wolt</w:t>
      </w:r>
      <w:proofErr w:type="spellEnd"/>
      <w:r>
        <w:t xml:space="preserve"> </w:t>
      </w:r>
      <w:proofErr w:type="spellStart"/>
      <w:r>
        <w:t>ir</w:t>
      </w:r>
      <w:proofErr w:type="spellEnd"/>
      <w:r>
        <w:t xml:space="preserve"> halten </w:t>
      </w:r>
      <w:proofErr w:type="spellStart"/>
      <w:r>
        <w:t>bepstisch</w:t>
      </w:r>
      <w:proofErr w:type="spellEnd"/>
      <w:r>
        <w:t xml:space="preserve"> recht,</w:t>
      </w:r>
      <w:r>
        <w:br/>
        <w:t xml:space="preserve">ist er </w:t>
      </w:r>
      <w:proofErr w:type="spellStart"/>
      <w:r>
        <w:t>gott</w:t>
      </w:r>
      <w:proofErr w:type="spellEnd"/>
      <w:r>
        <w:t xml:space="preserve">, bleibt </w:t>
      </w:r>
      <w:proofErr w:type="spellStart"/>
      <w:r>
        <w:t>seyne</w:t>
      </w:r>
      <w:proofErr w:type="spellEnd"/>
      <w:r>
        <w:t xml:space="preserve"> </w:t>
      </w:r>
      <w:proofErr w:type="spellStart"/>
      <w:r>
        <w:t>knecht</w:t>
      </w:r>
      <w:proofErr w:type="spellEnd"/>
      <w:r>
        <w:t>!</w:t>
      </w:r>
      <w:r>
        <w:br/>
        <w:t xml:space="preserve">Ist aber Christus </w:t>
      </w:r>
      <w:proofErr w:type="spellStart"/>
      <w:r>
        <w:t>got</w:t>
      </w:r>
      <w:proofErr w:type="spellEnd"/>
      <w:r>
        <w:t xml:space="preserve"> der rechte </w:t>
      </w:r>
      <w:proofErr w:type="spellStart"/>
      <w:r>
        <w:t>heer</w:t>
      </w:r>
      <w:proofErr w:type="spellEnd"/>
      <w:r>
        <w:t>,</w:t>
      </w:r>
      <w:r>
        <w:br/>
        <w:t>so hangt im an und seiner leer!</w:t>
      </w:r>
      <w:r>
        <w:br/>
      </w:r>
      <w:proofErr w:type="spellStart"/>
      <w:r>
        <w:t>Ir</w:t>
      </w:r>
      <w:proofErr w:type="spellEnd"/>
      <w:r>
        <w:t xml:space="preserve"> </w:t>
      </w:r>
      <w:proofErr w:type="spellStart"/>
      <w:r>
        <w:t>werdt</w:t>
      </w:r>
      <w:proofErr w:type="spellEnd"/>
      <w:r>
        <w:t xml:space="preserve"> </w:t>
      </w:r>
      <w:proofErr w:type="spellStart"/>
      <w:r>
        <w:t>erfaren</w:t>
      </w:r>
      <w:proofErr w:type="spellEnd"/>
      <w:r>
        <w:t xml:space="preserve">, was </w:t>
      </w:r>
      <w:proofErr w:type="spellStart"/>
      <w:r>
        <w:t>sols</w:t>
      </w:r>
      <w:proofErr w:type="spellEnd"/>
      <w:r>
        <w:t xml:space="preserve"> gelten,</w:t>
      </w:r>
      <w:r>
        <w:br/>
        <w:t xml:space="preserve">ob der </w:t>
      </w:r>
      <w:proofErr w:type="spellStart"/>
      <w:r>
        <w:t>eelich</w:t>
      </w:r>
      <w:proofErr w:type="spellEnd"/>
      <w:r>
        <w:t xml:space="preserve"> </w:t>
      </w:r>
      <w:proofErr w:type="spellStart"/>
      <w:r>
        <w:t>standt</w:t>
      </w:r>
      <w:proofErr w:type="spellEnd"/>
      <w:r>
        <w:t xml:space="preserve"> sey zu schelten.</w:t>
      </w:r>
      <w:r>
        <w:br/>
        <w:t xml:space="preserve">Ob dem </w:t>
      </w:r>
      <w:proofErr w:type="spellStart"/>
      <w:r>
        <w:t>dcs</w:t>
      </w:r>
      <w:proofErr w:type="spellEnd"/>
      <w:r>
        <w:t xml:space="preserve"> (der fleucht </w:t>
      </w:r>
      <w:proofErr w:type="spellStart"/>
      <w:r>
        <w:t>auff</w:t>
      </w:r>
      <w:proofErr w:type="spellEnd"/>
      <w:r>
        <w:t xml:space="preserve"> </w:t>
      </w:r>
      <w:proofErr w:type="spellStart"/>
      <w:r>
        <w:t>gottes</w:t>
      </w:r>
      <w:proofErr w:type="spellEnd"/>
      <w:r>
        <w:t xml:space="preserve"> </w:t>
      </w:r>
      <w:proofErr w:type="spellStart"/>
      <w:r>
        <w:t>seyt</w:t>
      </w:r>
      <w:proofErr w:type="spellEnd"/>
      <w:r>
        <w:t>)</w:t>
      </w:r>
      <w:r>
        <w:br/>
        <w:t>das sein soll werden zu einer beut,</w:t>
      </w:r>
      <w:r>
        <w:br/>
        <w:t xml:space="preserve">Ob </w:t>
      </w:r>
      <w:proofErr w:type="spellStart"/>
      <w:r>
        <w:t>ir</w:t>
      </w:r>
      <w:proofErr w:type="spellEnd"/>
      <w:r>
        <w:t xml:space="preserve"> (die do leben in </w:t>
      </w:r>
      <w:proofErr w:type="spellStart"/>
      <w:r>
        <w:t>hurerey</w:t>
      </w:r>
      <w:proofErr w:type="spellEnd"/>
      <w:r>
        <w:t>)</w:t>
      </w:r>
      <w:r>
        <w:br/>
        <w:t xml:space="preserve">ewig </w:t>
      </w:r>
      <w:proofErr w:type="spellStart"/>
      <w:r>
        <w:t>solt</w:t>
      </w:r>
      <w:proofErr w:type="spellEnd"/>
      <w:r>
        <w:t xml:space="preserve"> </w:t>
      </w:r>
      <w:proofErr w:type="spellStart"/>
      <w:r>
        <w:t>nyessen</w:t>
      </w:r>
      <w:proofErr w:type="spellEnd"/>
      <w:r>
        <w:t xml:space="preserve"> das </w:t>
      </w:r>
      <w:proofErr w:type="spellStart"/>
      <w:r>
        <w:t>almüßen</w:t>
      </w:r>
      <w:proofErr w:type="spellEnd"/>
      <w:r>
        <w:t xml:space="preserve"> freu.</w:t>
      </w:r>
      <w:r>
        <w:br/>
        <w:t xml:space="preserve">Ist das recht und </w:t>
      </w:r>
      <w:proofErr w:type="spellStart"/>
      <w:r>
        <w:t>woll</w:t>
      </w:r>
      <w:proofErr w:type="spellEnd"/>
      <w:r>
        <w:t xml:space="preserve"> gethan?</w:t>
      </w:r>
      <w:r>
        <w:br/>
        <w:t xml:space="preserve">mag </w:t>
      </w:r>
      <w:proofErr w:type="spellStart"/>
      <w:r>
        <w:t>nit</w:t>
      </w:r>
      <w:proofErr w:type="spellEnd"/>
      <w:r>
        <w:t xml:space="preserve"> bey euch ein </w:t>
      </w:r>
      <w:proofErr w:type="spellStart"/>
      <w:r>
        <w:t>eeman</w:t>
      </w:r>
      <w:proofErr w:type="spellEnd"/>
      <w:r>
        <w:t xml:space="preserve"> </w:t>
      </w:r>
      <w:proofErr w:type="spellStart"/>
      <w:r>
        <w:t>bestan</w:t>
      </w:r>
      <w:proofErr w:type="spellEnd"/>
      <w:r>
        <w:t>?</w:t>
      </w:r>
      <w:r>
        <w:br/>
      </w:r>
      <w:proofErr w:type="spellStart"/>
      <w:r>
        <w:t>Ir</w:t>
      </w:r>
      <w:proofErr w:type="spellEnd"/>
      <w:r>
        <w:t xml:space="preserve"> sagt uns </w:t>
      </w:r>
      <w:proofErr w:type="spellStart"/>
      <w:r>
        <w:t>vill</w:t>
      </w:r>
      <w:proofErr w:type="spellEnd"/>
      <w:r>
        <w:t xml:space="preserve"> von dem Bapst.</w:t>
      </w:r>
      <w:r>
        <w:br/>
        <w:t xml:space="preserve">ich frag, was </w:t>
      </w:r>
      <w:proofErr w:type="spellStart"/>
      <w:r>
        <w:t>ir</w:t>
      </w:r>
      <w:proofErr w:type="spellEnd"/>
      <w:r>
        <w:t xml:space="preserve"> von Christo acht.</w:t>
      </w:r>
      <w:r>
        <w:br/>
        <w:t xml:space="preserve">Der </w:t>
      </w:r>
      <w:proofErr w:type="spellStart"/>
      <w:r>
        <w:t>bapst</w:t>
      </w:r>
      <w:proofErr w:type="spellEnd"/>
      <w:r>
        <w:t xml:space="preserve"> </w:t>
      </w:r>
      <w:proofErr w:type="spellStart"/>
      <w:r>
        <w:t>verbeut</w:t>
      </w:r>
      <w:proofErr w:type="spellEnd"/>
      <w:r>
        <w:t xml:space="preserve">, Christus </w:t>
      </w:r>
      <w:proofErr w:type="spellStart"/>
      <w:r>
        <w:t>lasts</w:t>
      </w:r>
      <w:proofErr w:type="spellEnd"/>
      <w:r>
        <w:t xml:space="preserve"> zu;</w:t>
      </w:r>
      <w:r>
        <w:br/>
        <w:t xml:space="preserve">nun rechen </w:t>
      </w:r>
      <w:proofErr w:type="spellStart"/>
      <w:r>
        <w:t>ir</w:t>
      </w:r>
      <w:proofErr w:type="spellEnd"/>
      <w:r>
        <w:t xml:space="preserve">, was </w:t>
      </w:r>
      <w:proofErr w:type="spellStart"/>
      <w:r>
        <w:t>sol</w:t>
      </w:r>
      <w:proofErr w:type="spellEnd"/>
      <w:r>
        <w:t xml:space="preserve"> </w:t>
      </w:r>
      <w:proofErr w:type="spellStart"/>
      <w:r>
        <w:t>mann</w:t>
      </w:r>
      <w:proofErr w:type="spellEnd"/>
      <w:r>
        <w:t xml:space="preserve"> thun?</w:t>
      </w:r>
      <w:r>
        <w:br/>
      </w:r>
      <w:proofErr w:type="spellStart"/>
      <w:r>
        <w:t>Ir</w:t>
      </w:r>
      <w:proofErr w:type="spellEnd"/>
      <w:r>
        <w:t xml:space="preserve"> </w:t>
      </w:r>
      <w:proofErr w:type="spellStart"/>
      <w:r>
        <w:t>treybt</w:t>
      </w:r>
      <w:proofErr w:type="spellEnd"/>
      <w:r>
        <w:t xml:space="preserve"> </w:t>
      </w:r>
      <w:proofErr w:type="spellStart"/>
      <w:r>
        <w:t>gewalt</w:t>
      </w:r>
      <w:proofErr w:type="spellEnd"/>
      <w:r>
        <w:t xml:space="preserve"> </w:t>
      </w:r>
      <w:proofErr w:type="spellStart"/>
      <w:r>
        <w:t>uberauß</w:t>
      </w:r>
      <w:proofErr w:type="spellEnd"/>
      <w:r>
        <w:t xml:space="preserve"> zu </w:t>
      </w:r>
      <w:proofErr w:type="spellStart"/>
      <w:r>
        <w:t>vill</w:t>
      </w:r>
      <w:proofErr w:type="spellEnd"/>
      <w:r>
        <w:t>,</w:t>
      </w:r>
      <w:r>
        <w:br/>
        <w:t xml:space="preserve">euer </w:t>
      </w:r>
      <w:proofErr w:type="spellStart"/>
      <w:r>
        <w:t>begir</w:t>
      </w:r>
      <w:proofErr w:type="spellEnd"/>
      <w:r>
        <w:t xml:space="preserve"> hat </w:t>
      </w:r>
      <w:proofErr w:type="spellStart"/>
      <w:r>
        <w:t>widder</w:t>
      </w:r>
      <w:proofErr w:type="spellEnd"/>
      <w:r>
        <w:t xml:space="preserve"> maß noch </w:t>
      </w:r>
      <w:proofErr w:type="spellStart"/>
      <w:r>
        <w:t>ziell</w:t>
      </w:r>
      <w:proofErr w:type="spellEnd"/>
      <w:r>
        <w:t>.</w:t>
      </w:r>
      <w:r>
        <w:br/>
        <w:t xml:space="preserve">Halt euer </w:t>
      </w:r>
      <w:proofErr w:type="spellStart"/>
      <w:r>
        <w:t>beywoner</w:t>
      </w:r>
      <w:proofErr w:type="spellEnd"/>
      <w:r>
        <w:t>, die euch schützen,</w:t>
      </w:r>
      <w:r>
        <w:br/>
      </w:r>
      <w:proofErr w:type="spellStart"/>
      <w:r>
        <w:t>nit</w:t>
      </w:r>
      <w:proofErr w:type="spellEnd"/>
      <w:r>
        <w:t xml:space="preserve"> als die </w:t>
      </w:r>
      <w:proofErr w:type="spellStart"/>
      <w:r>
        <w:t>knecht</w:t>
      </w:r>
      <w:proofErr w:type="spellEnd"/>
      <w:r>
        <w:t xml:space="preserve">, habt bey euch </w:t>
      </w:r>
      <w:proofErr w:type="spellStart"/>
      <w:r>
        <w:t>witzen</w:t>
      </w:r>
      <w:proofErr w:type="spellEnd"/>
      <w:r>
        <w:t>!</w:t>
      </w:r>
      <w:r>
        <w:br/>
        <w:t xml:space="preserve">Und ob sie </w:t>
      </w:r>
      <w:proofErr w:type="spellStart"/>
      <w:r>
        <w:t>etwan</w:t>
      </w:r>
      <w:proofErr w:type="spellEnd"/>
      <w:r>
        <w:t xml:space="preserve"> </w:t>
      </w:r>
      <w:proofErr w:type="spellStart"/>
      <w:r>
        <w:t>undultig</w:t>
      </w:r>
      <w:proofErr w:type="spellEnd"/>
      <w:r>
        <w:t xml:space="preserve"> </w:t>
      </w:r>
      <w:proofErr w:type="spellStart"/>
      <w:r>
        <w:t>weren</w:t>
      </w:r>
      <w:proofErr w:type="spellEnd"/>
      <w:r>
        <w:t>,</w:t>
      </w:r>
      <w:r>
        <w:br/>
      </w:r>
      <w:proofErr w:type="spellStart"/>
      <w:r>
        <w:t>solt</w:t>
      </w:r>
      <w:proofErr w:type="spellEnd"/>
      <w:r>
        <w:t xml:space="preserve"> </w:t>
      </w:r>
      <w:proofErr w:type="spellStart"/>
      <w:r>
        <w:t>ir</w:t>
      </w:r>
      <w:proofErr w:type="spellEnd"/>
      <w:r>
        <w:t xml:space="preserve"> </w:t>
      </w:r>
      <w:proofErr w:type="spellStart"/>
      <w:r>
        <w:t>dencken</w:t>
      </w:r>
      <w:proofErr w:type="spellEnd"/>
      <w:r>
        <w:t xml:space="preserve">, das sie euch </w:t>
      </w:r>
      <w:proofErr w:type="spellStart"/>
      <w:r>
        <w:t>neren</w:t>
      </w:r>
      <w:proofErr w:type="spellEnd"/>
      <w:r>
        <w:t>.</w:t>
      </w:r>
      <w:r>
        <w:br/>
      </w:r>
      <w:proofErr w:type="spellStart"/>
      <w:r>
        <w:t>Ir</w:t>
      </w:r>
      <w:proofErr w:type="spellEnd"/>
      <w:r>
        <w:t xml:space="preserve"> </w:t>
      </w:r>
      <w:proofErr w:type="spellStart"/>
      <w:r>
        <w:t>acker</w:t>
      </w:r>
      <w:proofErr w:type="spellEnd"/>
      <w:r>
        <w:t xml:space="preserve">, </w:t>
      </w:r>
      <w:proofErr w:type="spellStart"/>
      <w:r>
        <w:t>heuser</w:t>
      </w:r>
      <w:proofErr w:type="spellEnd"/>
      <w:r>
        <w:t xml:space="preserve"> und </w:t>
      </w:r>
      <w:proofErr w:type="spellStart"/>
      <w:r>
        <w:t>weyngart</w:t>
      </w:r>
      <w:proofErr w:type="spellEnd"/>
      <w:r>
        <w:br/>
        <w:t xml:space="preserve">hat </w:t>
      </w:r>
      <w:proofErr w:type="spellStart"/>
      <w:r>
        <w:t>behafft</w:t>
      </w:r>
      <w:proofErr w:type="spellEnd"/>
      <w:r>
        <w:t xml:space="preserve"> der </w:t>
      </w:r>
      <w:proofErr w:type="spellStart"/>
      <w:r>
        <w:t>wucher</w:t>
      </w:r>
      <w:proofErr w:type="spellEnd"/>
      <w:r>
        <w:t xml:space="preserve"> hart,</w:t>
      </w:r>
      <w:r>
        <w:br/>
        <w:t xml:space="preserve">Der von </w:t>
      </w:r>
      <w:proofErr w:type="spellStart"/>
      <w:r>
        <w:t>got</w:t>
      </w:r>
      <w:proofErr w:type="spellEnd"/>
      <w:r>
        <w:t xml:space="preserve"> </w:t>
      </w:r>
      <w:proofErr w:type="spellStart"/>
      <w:r>
        <w:t>verbotten</w:t>
      </w:r>
      <w:proofErr w:type="spellEnd"/>
      <w:r>
        <w:t xml:space="preserve"> </w:t>
      </w:r>
      <w:proofErr w:type="spellStart"/>
      <w:r>
        <w:t>ye</w:t>
      </w:r>
      <w:proofErr w:type="spellEnd"/>
      <w:r>
        <w:t>,</w:t>
      </w:r>
      <w:r>
        <w:br/>
      </w:r>
      <w:proofErr w:type="spellStart"/>
      <w:r>
        <w:t>hatt</w:t>
      </w:r>
      <w:proofErr w:type="spellEnd"/>
      <w:r>
        <w:t xml:space="preserve"> bey euch statt, seht wie </w:t>
      </w:r>
      <w:proofErr w:type="spellStart"/>
      <w:r>
        <w:t>ir</w:t>
      </w:r>
      <w:proofErr w:type="spellEnd"/>
      <w:r>
        <w:t xml:space="preserve"> </w:t>
      </w:r>
      <w:proofErr w:type="spellStart"/>
      <w:r>
        <w:t>sye</w:t>
      </w:r>
      <w:proofErr w:type="spellEnd"/>
      <w:r>
        <w:t>!</w:t>
      </w:r>
      <w:r>
        <w:br/>
      </w:r>
      <w:proofErr w:type="spellStart"/>
      <w:r>
        <w:t>Jr</w:t>
      </w:r>
      <w:proofErr w:type="spellEnd"/>
      <w:r>
        <w:t xml:space="preserve"> sagt, der Bapst hab </w:t>
      </w:r>
      <w:proofErr w:type="spellStart"/>
      <w:r>
        <w:t>sollichs</w:t>
      </w:r>
      <w:proofErr w:type="spellEnd"/>
      <w:r>
        <w:t xml:space="preserve"> recht</w:t>
      </w:r>
      <w:r>
        <w:br/>
      </w:r>
      <w:proofErr w:type="spellStart"/>
      <w:r>
        <w:t>zuzelassen</w:t>
      </w:r>
      <w:proofErr w:type="spellEnd"/>
      <w:r>
        <w:t xml:space="preserve">, </w:t>
      </w:r>
      <w:proofErr w:type="spellStart"/>
      <w:r>
        <w:t>ir</w:t>
      </w:r>
      <w:proofErr w:type="spellEnd"/>
      <w:r>
        <w:t xml:space="preserve"> dollen </w:t>
      </w:r>
      <w:proofErr w:type="spellStart"/>
      <w:r>
        <w:t>knecht</w:t>
      </w:r>
      <w:proofErr w:type="spellEnd"/>
      <w:r>
        <w:t>,</w:t>
      </w:r>
      <w:r>
        <w:br/>
        <w:t xml:space="preserve">Hat sich erhaben, </w:t>
      </w:r>
      <w:proofErr w:type="spellStart"/>
      <w:r>
        <w:t>merckt</w:t>
      </w:r>
      <w:proofErr w:type="spellEnd"/>
      <w:r>
        <w:t xml:space="preserve">, </w:t>
      </w:r>
      <w:proofErr w:type="spellStart"/>
      <w:r>
        <w:t>uber</w:t>
      </w:r>
      <w:proofErr w:type="spellEnd"/>
      <w:r>
        <w:t xml:space="preserve"> </w:t>
      </w:r>
      <w:proofErr w:type="spellStart"/>
      <w:r>
        <w:t>gott</w:t>
      </w:r>
      <w:proofErr w:type="spellEnd"/>
      <w:r>
        <w:t>,</w:t>
      </w:r>
      <w:r>
        <w:br/>
        <w:t xml:space="preserve">zu </w:t>
      </w:r>
      <w:proofErr w:type="spellStart"/>
      <w:r>
        <w:t>bodem</w:t>
      </w:r>
      <w:proofErr w:type="spellEnd"/>
      <w:r>
        <w:t xml:space="preserve"> </w:t>
      </w:r>
      <w:proofErr w:type="spellStart"/>
      <w:r>
        <w:t>dretten</w:t>
      </w:r>
      <w:proofErr w:type="spellEnd"/>
      <w:r>
        <w:t xml:space="preserve"> sein </w:t>
      </w:r>
      <w:proofErr w:type="spellStart"/>
      <w:r>
        <w:t>gebott</w:t>
      </w:r>
      <w:proofErr w:type="spellEnd"/>
      <w:r>
        <w:t>,</w:t>
      </w:r>
      <w:r>
        <w:br/>
        <w:t xml:space="preserve">Solch halten </w:t>
      </w:r>
      <w:proofErr w:type="spellStart"/>
      <w:r>
        <w:t>ir</w:t>
      </w:r>
      <w:proofErr w:type="spellEnd"/>
      <w:r>
        <w:t xml:space="preserve"> für </w:t>
      </w:r>
      <w:proofErr w:type="spellStart"/>
      <w:r>
        <w:t>fablerey</w:t>
      </w:r>
      <w:proofErr w:type="spellEnd"/>
      <w:r>
        <w:t>;</w:t>
      </w:r>
      <w:r>
        <w:br/>
        <w:t xml:space="preserve">wir tragen euer auch </w:t>
      </w:r>
      <w:proofErr w:type="spellStart"/>
      <w:r>
        <w:t>keyn</w:t>
      </w:r>
      <w:proofErr w:type="spellEnd"/>
      <w:r>
        <w:t xml:space="preserve"> </w:t>
      </w:r>
      <w:proofErr w:type="spellStart"/>
      <w:r>
        <w:t>schey</w:t>
      </w:r>
      <w:proofErr w:type="spellEnd"/>
      <w:r>
        <w:t>.</w:t>
      </w:r>
      <w:r>
        <w:br/>
      </w:r>
      <w:proofErr w:type="spellStart"/>
      <w:r>
        <w:t>Fart</w:t>
      </w:r>
      <w:proofErr w:type="spellEnd"/>
      <w:r>
        <w:t xml:space="preserve"> herdurch, habt </w:t>
      </w:r>
      <w:proofErr w:type="spellStart"/>
      <w:r>
        <w:t>teuffelischen</w:t>
      </w:r>
      <w:proofErr w:type="spellEnd"/>
      <w:r>
        <w:t xml:space="preserve"> </w:t>
      </w:r>
      <w:proofErr w:type="spellStart"/>
      <w:r>
        <w:t>mut</w:t>
      </w:r>
      <w:proofErr w:type="spellEnd"/>
      <w:r>
        <w:t>,</w:t>
      </w:r>
      <w:r>
        <w:br/>
      </w:r>
      <w:proofErr w:type="spellStart"/>
      <w:r>
        <w:t>auff</w:t>
      </w:r>
      <w:proofErr w:type="spellEnd"/>
      <w:r>
        <w:t xml:space="preserve"> das über euch </w:t>
      </w:r>
      <w:proofErr w:type="spellStart"/>
      <w:r>
        <w:t>kumm</w:t>
      </w:r>
      <w:proofErr w:type="spellEnd"/>
      <w:r>
        <w:t xml:space="preserve"> alles </w:t>
      </w:r>
      <w:proofErr w:type="spellStart"/>
      <w:r>
        <w:t>blut</w:t>
      </w:r>
      <w:proofErr w:type="spellEnd"/>
      <w:r>
        <w:t>,</w:t>
      </w:r>
      <w:r>
        <w:br/>
        <w:t xml:space="preserve">Unschuldig vergossen </w:t>
      </w:r>
      <w:proofErr w:type="spellStart"/>
      <w:r>
        <w:t>auff</w:t>
      </w:r>
      <w:proofErr w:type="spellEnd"/>
      <w:r>
        <w:t xml:space="preserve"> </w:t>
      </w:r>
      <w:proofErr w:type="spellStart"/>
      <w:r>
        <w:t>diesser</w:t>
      </w:r>
      <w:proofErr w:type="spellEnd"/>
      <w:r>
        <w:t xml:space="preserve"> </w:t>
      </w:r>
      <w:proofErr w:type="spellStart"/>
      <w:r>
        <w:t>erdt</w:t>
      </w:r>
      <w:proofErr w:type="spellEnd"/>
      <w:r>
        <w:t>.</w:t>
      </w:r>
      <w:r>
        <w:br/>
      </w:r>
      <w:proofErr w:type="spellStart"/>
      <w:r>
        <w:t>ir</w:t>
      </w:r>
      <w:proofErr w:type="spellEnd"/>
      <w:r>
        <w:t xml:space="preserve"> </w:t>
      </w:r>
      <w:proofErr w:type="spellStart"/>
      <w:r>
        <w:t>werdt</w:t>
      </w:r>
      <w:proofErr w:type="spellEnd"/>
      <w:r>
        <w:t xml:space="preserve"> </w:t>
      </w:r>
      <w:proofErr w:type="spellStart"/>
      <w:r>
        <w:t>darumb</w:t>
      </w:r>
      <w:proofErr w:type="spellEnd"/>
      <w:r>
        <w:t xml:space="preserve"> </w:t>
      </w:r>
      <w:proofErr w:type="spellStart"/>
      <w:r>
        <w:t>nemen</w:t>
      </w:r>
      <w:proofErr w:type="spellEnd"/>
      <w:r>
        <w:t xml:space="preserve"> euern </w:t>
      </w:r>
      <w:proofErr w:type="spellStart"/>
      <w:r>
        <w:t>werdt</w:t>
      </w:r>
      <w:proofErr w:type="spellEnd"/>
      <w:r>
        <w:t>.</w:t>
      </w:r>
      <w:r>
        <w:br/>
        <w:t xml:space="preserve">Christus mit seiner </w:t>
      </w:r>
      <w:proofErr w:type="spellStart"/>
      <w:r>
        <w:t>zukunfft</w:t>
      </w:r>
      <w:proofErr w:type="spellEnd"/>
      <w:r>
        <w:br/>
        <w:t xml:space="preserve">würd </w:t>
      </w:r>
      <w:proofErr w:type="spellStart"/>
      <w:r>
        <w:t>außtilgen</w:t>
      </w:r>
      <w:proofErr w:type="spellEnd"/>
      <w:r>
        <w:t xml:space="preserve"> euer </w:t>
      </w:r>
      <w:proofErr w:type="spellStart"/>
      <w:r>
        <w:t>zunfft</w:t>
      </w:r>
      <w:proofErr w:type="spellEnd"/>
      <w:r>
        <w:t>.</w:t>
      </w:r>
      <w:r>
        <w:br/>
        <w:t xml:space="preserve">Das </w:t>
      </w:r>
      <w:proofErr w:type="spellStart"/>
      <w:r>
        <w:t>wort</w:t>
      </w:r>
      <w:proofErr w:type="spellEnd"/>
      <w:r>
        <w:t xml:space="preserve"> Christi muß frey </w:t>
      </w:r>
      <w:proofErr w:type="spellStart"/>
      <w:r>
        <w:t>faren</w:t>
      </w:r>
      <w:proofErr w:type="spellEnd"/>
      <w:r>
        <w:t>,</w:t>
      </w:r>
      <w:r>
        <w:br/>
        <w:t xml:space="preserve">das </w:t>
      </w:r>
      <w:proofErr w:type="spellStart"/>
      <w:r>
        <w:t>kan</w:t>
      </w:r>
      <w:proofErr w:type="spellEnd"/>
      <w:r>
        <w:t xml:space="preserve"> uns </w:t>
      </w:r>
      <w:proofErr w:type="spellStart"/>
      <w:r>
        <w:t>unßer</w:t>
      </w:r>
      <w:proofErr w:type="spellEnd"/>
      <w:r>
        <w:t xml:space="preserve"> </w:t>
      </w:r>
      <w:proofErr w:type="spellStart"/>
      <w:r>
        <w:t>seelen</w:t>
      </w:r>
      <w:proofErr w:type="spellEnd"/>
      <w:r>
        <w:t xml:space="preserve"> </w:t>
      </w:r>
      <w:proofErr w:type="spellStart"/>
      <w:r>
        <w:t>bewaren</w:t>
      </w:r>
      <w:proofErr w:type="spellEnd"/>
      <w:r>
        <w:t>;</w:t>
      </w:r>
      <w:r>
        <w:br/>
        <w:t>Ist zu leben frey darnach,</w:t>
      </w:r>
      <w:r>
        <w:br/>
        <w:t xml:space="preserve">das </w:t>
      </w:r>
      <w:proofErr w:type="spellStart"/>
      <w:r>
        <w:t>mann</w:t>
      </w:r>
      <w:proofErr w:type="spellEnd"/>
      <w:r>
        <w:t xml:space="preserve"> </w:t>
      </w:r>
      <w:proofErr w:type="spellStart"/>
      <w:r>
        <w:t>nitt</w:t>
      </w:r>
      <w:proofErr w:type="spellEnd"/>
      <w:r>
        <w:t xml:space="preserve"> fall in </w:t>
      </w:r>
      <w:proofErr w:type="spellStart"/>
      <w:r>
        <w:t>gottis</w:t>
      </w:r>
      <w:proofErr w:type="spellEnd"/>
      <w:r>
        <w:t xml:space="preserve"> </w:t>
      </w:r>
      <w:proofErr w:type="spellStart"/>
      <w:r>
        <w:t>rach</w:t>
      </w:r>
      <w:proofErr w:type="spellEnd"/>
      <w:r>
        <w:t>.</w:t>
      </w:r>
      <w:r>
        <w:br/>
      </w:r>
      <w:proofErr w:type="spellStart"/>
      <w:r>
        <w:t>Darumb</w:t>
      </w:r>
      <w:proofErr w:type="spellEnd"/>
      <w:r>
        <w:t xml:space="preserve"> lugt zu, wonach </w:t>
      </w:r>
      <w:proofErr w:type="spellStart"/>
      <w:r>
        <w:t>ir</w:t>
      </w:r>
      <w:proofErr w:type="spellEnd"/>
      <w:r>
        <w:t xml:space="preserve"> </w:t>
      </w:r>
      <w:proofErr w:type="spellStart"/>
      <w:r>
        <w:t>lauffen</w:t>
      </w:r>
      <w:proofErr w:type="spellEnd"/>
      <w:r>
        <w:t>,</w:t>
      </w:r>
      <w:r>
        <w:br/>
        <w:t xml:space="preserve">so </w:t>
      </w:r>
      <w:proofErr w:type="spellStart"/>
      <w:r>
        <w:t>ir</w:t>
      </w:r>
      <w:proofErr w:type="spellEnd"/>
      <w:r>
        <w:t xml:space="preserve"> </w:t>
      </w:r>
      <w:proofErr w:type="spellStart"/>
      <w:r>
        <w:t>gewalt</w:t>
      </w:r>
      <w:proofErr w:type="spellEnd"/>
      <w:r>
        <w:t xml:space="preserve"> </w:t>
      </w:r>
      <w:proofErr w:type="spellStart"/>
      <w:r>
        <w:t>understandt</w:t>
      </w:r>
      <w:proofErr w:type="spellEnd"/>
      <w:r>
        <w:t xml:space="preserve"> zu </w:t>
      </w:r>
      <w:proofErr w:type="spellStart"/>
      <w:r>
        <w:t>kauffen</w:t>
      </w:r>
      <w:proofErr w:type="spellEnd"/>
      <w:r>
        <w:t>,</w:t>
      </w:r>
      <w:r>
        <w:br/>
        <w:t xml:space="preserve">Zu unterdrücken </w:t>
      </w:r>
      <w:proofErr w:type="spellStart"/>
      <w:r>
        <w:t>gottes</w:t>
      </w:r>
      <w:proofErr w:type="spellEnd"/>
      <w:r>
        <w:t xml:space="preserve"> </w:t>
      </w:r>
      <w:proofErr w:type="spellStart"/>
      <w:r>
        <w:t>wort</w:t>
      </w:r>
      <w:proofErr w:type="spellEnd"/>
      <w:r>
        <w:t>.</w:t>
      </w:r>
      <w:r>
        <w:br/>
        <w:t xml:space="preserve">Ach, habt </w:t>
      </w:r>
      <w:proofErr w:type="spellStart"/>
      <w:r>
        <w:t>gedult</w:t>
      </w:r>
      <w:proofErr w:type="spellEnd"/>
      <w:r>
        <w:t xml:space="preserve">, </w:t>
      </w:r>
      <w:proofErr w:type="spellStart"/>
      <w:r>
        <w:t>machent</w:t>
      </w:r>
      <w:proofErr w:type="spellEnd"/>
      <w:r>
        <w:t xml:space="preserve"> kein </w:t>
      </w:r>
      <w:proofErr w:type="spellStart"/>
      <w:r>
        <w:t>mort</w:t>
      </w:r>
      <w:proofErr w:type="spellEnd"/>
      <w:r>
        <w:t>!</w:t>
      </w:r>
      <w:r>
        <w:br/>
        <w:t xml:space="preserve">Christus ist der </w:t>
      </w:r>
      <w:proofErr w:type="spellStart"/>
      <w:r>
        <w:t>herr</w:t>
      </w:r>
      <w:proofErr w:type="spellEnd"/>
      <w:r>
        <w:t xml:space="preserve"> und </w:t>
      </w:r>
      <w:proofErr w:type="spellStart"/>
      <w:r>
        <w:t>wil</w:t>
      </w:r>
      <w:proofErr w:type="spellEnd"/>
      <w:r>
        <w:t xml:space="preserve"> regieren.</w:t>
      </w:r>
      <w:r>
        <w:br/>
        <w:t xml:space="preserve">die </w:t>
      </w:r>
      <w:proofErr w:type="spellStart"/>
      <w:r>
        <w:t>hellischen</w:t>
      </w:r>
      <w:proofErr w:type="spellEnd"/>
      <w:r>
        <w:t xml:space="preserve"> </w:t>
      </w:r>
      <w:proofErr w:type="spellStart"/>
      <w:r>
        <w:t>pforten</w:t>
      </w:r>
      <w:proofErr w:type="spellEnd"/>
      <w:r>
        <w:t xml:space="preserve"> müssen verlieren.</w:t>
      </w:r>
      <w:r>
        <w:br/>
      </w:r>
      <w:proofErr w:type="spellStart"/>
      <w:r>
        <w:t>Got</w:t>
      </w:r>
      <w:proofErr w:type="spellEnd"/>
      <w:r>
        <w:t xml:space="preserve"> in diesen </w:t>
      </w:r>
      <w:proofErr w:type="spellStart"/>
      <w:r>
        <w:t>letzsten</w:t>
      </w:r>
      <w:proofErr w:type="spellEnd"/>
      <w:r>
        <w:t xml:space="preserve"> </w:t>
      </w:r>
      <w:proofErr w:type="spellStart"/>
      <w:r>
        <w:t>nöten</w:t>
      </w:r>
      <w:proofErr w:type="spellEnd"/>
      <w:r>
        <w:br/>
        <w:t xml:space="preserve">send </w:t>
      </w:r>
      <w:proofErr w:type="spellStart"/>
      <w:r>
        <w:t>botten</w:t>
      </w:r>
      <w:proofErr w:type="spellEnd"/>
      <w:r>
        <w:t xml:space="preserve"> zu </w:t>
      </w:r>
      <w:proofErr w:type="spellStart"/>
      <w:r>
        <w:t>unß</w:t>
      </w:r>
      <w:proofErr w:type="spellEnd"/>
      <w:r>
        <w:t xml:space="preserve">, die </w:t>
      </w:r>
      <w:proofErr w:type="spellStart"/>
      <w:r>
        <w:t>söllen</w:t>
      </w:r>
      <w:proofErr w:type="spellEnd"/>
      <w:r>
        <w:t xml:space="preserve"> tödten</w:t>
      </w:r>
      <w:r>
        <w:br/>
        <w:t xml:space="preserve">Mit </w:t>
      </w:r>
      <w:proofErr w:type="spellStart"/>
      <w:r>
        <w:t>seynem</w:t>
      </w:r>
      <w:proofErr w:type="spellEnd"/>
      <w:r>
        <w:t xml:space="preserve"> </w:t>
      </w:r>
      <w:proofErr w:type="spellStart"/>
      <w:r>
        <w:t>wort</w:t>
      </w:r>
      <w:proofErr w:type="spellEnd"/>
      <w:r>
        <w:t xml:space="preserve"> den </w:t>
      </w:r>
      <w:proofErr w:type="spellStart"/>
      <w:r>
        <w:t>Anttechrist</w:t>
      </w:r>
      <w:proofErr w:type="spellEnd"/>
      <w:r>
        <w:t>;</w:t>
      </w:r>
      <w:r>
        <w:br/>
        <w:t>die Sonn ist kommen, sehet wer er ist!</w:t>
      </w:r>
      <w:r>
        <w:br/>
        <w:t xml:space="preserve">Der do </w:t>
      </w:r>
      <w:proofErr w:type="spellStart"/>
      <w:r>
        <w:t>hatt</w:t>
      </w:r>
      <w:proofErr w:type="spellEnd"/>
      <w:r>
        <w:t xml:space="preserve"> menschlicher </w:t>
      </w:r>
      <w:proofErr w:type="spellStart"/>
      <w:r>
        <w:t>blödickeit</w:t>
      </w:r>
      <w:proofErr w:type="spellEnd"/>
      <w:r>
        <w:br/>
        <w:t xml:space="preserve">die </w:t>
      </w:r>
      <w:proofErr w:type="spellStart"/>
      <w:r>
        <w:t>Ee</w:t>
      </w:r>
      <w:proofErr w:type="spellEnd"/>
      <w:r>
        <w:t xml:space="preserve"> </w:t>
      </w:r>
      <w:proofErr w:type="spellStart"/>
      <w:r>
        <w:t>verbotten</w:t>
      </w:r>
      <w:proofErr w:type="spellEnd"/>
      <w:r>
        <w:t xml:space="preserve">, gibt huren </w:t>
      </w:r>
      <w:proofErr w:type="spellStart"/>
      <w:r>
        <w:t>geleydt</w:t>
      </w:r>
      <w:proofErr w:type="spellEnd"/>
      <w:r>
        <w:t>.</w:t>
      </w:r>
      <w:r>
        <w:br/>
      </w:r>
      <w:proofErr w:type="spellStart"/>
      <w:r>
        <w:t>Solchs</w:t>
      </w:r>
      <w:proofErr w:type="spellEnd"/>
      <w:r>
        <w:t xml:space="preserve"> Paulus hat im </w:t>
      </w:r>
      <w:proofErr w:type="spellStart"/>
      <w:r>
        <w:t>geyst</w:t>
      </w:r>
      <w:proofErr w:type="spellEnd"/>
      <w:r>
        <w:t xml:space="preserve"> </w:t>
      </w:r>
      <w:proofErr w:type="spellStart"/>
      <w:r>
        <w:t>erkant</w:t>
      </w:r>
      <w:proofErr w:type="spellEnd"/>
      <w:r>
        <w:t>,</w:t>
      </w:r>
      <w:r>
        <w:br/>
        <w:t xml:space="preserve">in der ersten zu </w:t>
      </w:r>
      <w:proofErr w:type="spellStart"/>
      <w:r>
        <w:t>Thimotheon</w:t>
      </w:r>
      <w:proofErr w:type="spellEnd"/>
      <w:r>
        <w:t xml:space="preserve"> am </w:t>
      </w:r>
      <w:proofErr w:type="spellStart"/>
      <w:r>
        <w:t>vierden</w:t>
      </w:r>
      <w:proofErr w:type="spellEnd"/>
      <w:r>
        <w:t xml:space="preserve">, </w:t>
      </w:r>
      <w:proofErr w:type="spellStart"/>
      <w:r>
        <w:t>verstant</w:t>
      </w:r>
      <w:proofErr w:type="spellEnd"/>
      <w:r>
        <w:t>.</w:t>
      </w:r>
      <w:r>
        <w:br/>
        <w:t xml:space="preserve">Dem hat </w:t>
      </w:r>
      <w:proofErr w:type="spellStart"/>
      <w:r>
        <w:t>gevolgt</w:t>
      </w:r>
      <w:proofErr w:type="spellEnd"/>
      <w:r>
        <w:t xml:space="preserve"> </w:t>
      </w:r>
      <w:proofErr w:type="spellStart"/>
      <w:r>
        <w:t>Sitzinger</w:t>
      </w:r>
      <w:proofErr w:type="spellEnd"/>
      <w:r>
        <w:t xml:space="preserve"> nach.</w:t>
      </w:r>
      <w:r>
        <w:br/>
      </w:r>
      <w:proofErr w:type="spellStart"/>
      <w:r>
        <w:t>drumb</w:t>
      </w:r>
      <w:proofErr w:type="spellEnd"/>
      <w:r>
        <w:t xml:space="preserve"> </w:t>
      </w:r>
      <w:proofErr w:type="spellStart"/>
      <w:r>
        <w:t>geth</w:t>
      </w:r>
      <w:proofErr w:type="spellEnd"/>
      <w:r>
        <w:t xml:space="preserve"> über in der </w:t>
      </w:r>
      <w:proofErr w:type="spellStart"/>
      <w:r>
        <w:t>pfaffen</w:t>
      </w:r>
      <w:proofErr w:type="spellEnd"/>
      <w:r>
        <w:t xml:space="preserve"> </w:t>
      </w:r>
      <w:proofErr w:type="spellStart"/>
      <w:r>
        <w:t>rach</w:t>
      </w:r>
      <w:proofErr w:type="spellEnd"/>
      <w:r>
        <w:t>;</w:t>
      </w:r>
      <w:r>
        <w:br/>
        <w:t xml:space="preserve">Den sie seiner </w:t>
      </w:r>
      <w:proofErr w:type="spellStart"/>
      <w:r>
        <w:t>pfründt</w:t>
      </w:r>
      <w:proofErr w:type="spellEnd"/>
      <w:r>
        <w:t xml:space="preserve"> enterbet </w:t>
      </w:r>
      <w:proofErr w:type="spellStart"/>
      <w:r>
        <w:t>han</w:t>
      </w:r>
      <w:proofErr w:type="spellEnd"/>
      <w:r>
        <w:t>;</w:t>
      </w:r>
      <w:r>
        <w:br/>
        <w:t xml:space="preserve">des </w:t>
      </w:r>
      <w:proofErr w:type="spellStart"/>
      <w:r>
        <w:t>wirt</w:t>
      </w:r>
      <w:proofErr w:type="spellEnd"/>
      <w:r>
        <w:t xml:space="preserve"> in werden </w:t>
      </w:r>
      <w:proofErr w:type="spellStart"/>
      <w:r>
        <w:t>kleyner</w:t>
      </w:r>
      <w:proofErr w:type="spellEnd"/>
      <w:r>
        <w:t xml:space="preserve"> </w:t>
      </w:r>
      <w:proofErr w:type="spellStart"/>
      <w:r>
        <w:t>lon</w:t>
      </w:r>
      <w:proofErr w:type="spellEnd"/>
      <w:r>
        <w:t>.</w:t>
      </w:r>
      <w:r>
        <w:br/>
        <w:t xml:space="preserve">Es werden folgen </w:t>
      </w:r>
      <w:proofErr w:type="spellStart"/>
      <w:r>
        <w:t>meer</w:t>
      </w:r>
      <w:proofErr w:type="spellEnd"/>
      <w:r>
        <w:t xml:space="preserve"> hernach.</w:t>
      </w:r>
      <w:r>
        <w:br/>
      </w:r>
      <w:proofErr w:type="spellStart"/>
      <w:r>
        <w:t>ir</w:t>
      </w:r>
      <w:proofErr w:type="spellEnd"/>
      <w:r>
        <w:t xml:space="preserve"> </w:t>
      </w:r>
      <w:proofErr w:type="spellStart"/>
      <w:r>
        <w:t>hern</w:t>
      </w:r>
      <w:proofErr w:type="spellEnd"/>
      <w:r>
        <w:t xml:space="preserve">, </w:t>
      </w:r>
      <w:proofErr w:type="spellStart"/>
      <w:r>
        <w:t>lasts</w:t>
      </w:r>
      <w:proofErr w:type="spellEnd"/>
      <w:r>
        <w:t xml:space="preserve"> euch </w:t>
      </w:r>
      <w:proofErr w:type="spellStart"/>
      <w:r>
        <w:t>nit</w:t>
      </w:r>
      <w:proofErr w:type="spellEnd"/>
      <w:r>
        <w:t xml:space="preserve"> sein zu </w:t>
      </w:r>
      <w:proofErr w:type="spellStart"/>
      <w:r>
        <w:t>gach</w:t>
      </w:r>
      <w:proofErr w:type="spellEnd"/>
      <w:r>
        <w:t>,</w:t>
      </w:r>
      <w:r>
        <w:br/>
        <w:t xml:space="preserve">Zu straffen, die </w:t>
      </w:r>
      <w:proofErr w:type="spellStart"/>
      <w:r>
        <w:t>raichen</w:t>
      </w:r>
      <w:proofErr w:type="spellEnd"/>
      <w:r>
        <w:t xml:space="preserve"> zum Ehelichen </w:t>
      </w:r>
      <w:proofErr w:type="spellStart"/>
      <w:r>
        <w:t>standt</w:t>
      </w:r>
      <w:proofErr w:type="spellEnd"/>
      <w:r>
        <w:t>!</w:t>
      </w:r>
      <w:r>
        <w:br/>
        <w:t xml:space="preserve">lugt, </w:t>
      </w:r>
      <w:proofErr w:type="spellStart"/>
      <w:r>
        <w:t>blendt</w:t>
      </w:r>
      <w:proofErr w:type="spellEnd"/>
      <w:r>
        <w:t xml:space="preserve"> </w:t>
      </w:r>
      <w:proofErr w:type="spellStart"/>
      <w:r>
        <w:t>unß</w:t>
      </w:r>
      <w:proofErr w:type="spellEnd"/>
      <w:r>
        <w:t xml:space="preserve"> </w:t>
      </w:r>
      <w:proofErr w:type="spellStart"/>
      <w:r>
        <w:t>nit</w:t>
      </w:r>
      <w:proofErr w:type="spellEnd"/>
      <w:r>
        <w:t xml:space="preserve"> mit </w:t>
      </w:r>
      <w:proofErr w:type="spellStart"/>
      <w:r>
        <w:t>beptischen</w:t>
      </w:r>
      <w:proofErr w:type="spellEnd"/>
      <w:r>
        <w:t xml:space="preserve"> </w:t>
      </w:r>
      <w:proofErr w:type="spellStart"/>
      <w:r>
        <w:t>thandt</w:t>
      </w:r>
      <w:proofErr w:type="spellEnd"/>
      <w:r>
        <w:t>!</w:t>
      </w:r>
      <w:r>
        <w:br/>
      </w:r>
      <w:proofErr w:type="spellStart"/>
      <w:r>
        <w:t>Wölt</w:t>
      </w:r>
      <w:proofErr w:type="spellEnd"/>
      <w:r>
        <w:t xml:space="preserve"> </w:t>
      </w:r>
      <w:proofErr w:type="spellStart"/>
      <w:r>
        <w:t>ir</w:t>
      </w:r>
      <w:proofErr w:type="spellEnd"/>
      <w:r>
        <w:t xml:space="preserve"> straffen, strafft nach der </w:t>
      </w:r>
      <w:proofErr w:type="spellStart"/>
      <w:r>
        <w:t>schriefft</w:t>
      </w:r>
      <w:proofErr w:type="spellEnd"/>
      <w:r>
        <w:t>;</w:t>
      </w:r>
      <w:r>
        <w:br/>
      </w:r>
      <w:proofErr w:type="spellStart"/>
      <w:r>
        <w:t>künt</w:t>
      </w:r>
      <w:proofErr w:type="spellEnd"/>
      <w:r>
        <w:t xml:space="preserve"> </w:t>
      </w:r>
      <w:proofErr w:type="spellStart"/>
      <w:r>
        <w:t>ir</w:t>
      </w:r>
      <w:proofErr w:type="spellEnd"/>
      <w:r>
        <w:t xml:space="preserve"> das </w:t>
      </w:r>
      <w:proofErr w:type="spellStart"/>
      <w:r>
        <w:t>nit</w:t>
      </w:r>
      <w:proofErr w:type="spellEnd"/>
      <w:r>
        <w:t xml:space="preserve">, </w:t>
      </w:r>
      <w:proofErr w:type="spellStart"/>
      <w:r>
        <w:t>lasts</w:t>
      </w:r>
      <w:proofErr w:type="spellEnd"/>
      <w:r>
        <w:t xml:space="preserve"> </w:t>
      </w:r>
      <w:proofErr w:type="spellStart"/>
      <w:r>
        <w:t>bäptisch</w:t>
      </w:r>
      <w:proofErr w:type="spellEnd"/>
      <w:r>
        <w:t xml:space="preserve"> </w:t>
      </w:r>
      <w:proofErr w:type="spellStart"/>
      <w:r>
        <w:t>gifft</w:t>
      </w:r>
      <w:proofErr w:type="spellEnd"/>
      <w:r>
        <w:br/>
        <w:t xml:space="preserve">Zu Rom bleiben vor seinen </w:t>
      </w:r>
      <w:proofErr w:type="spellStart"/>
      <w:r>
        <w:t>werdt</w:t>
      </w:r>
      <w:proofErr w:type="spellEnd"/>
      <w:r>
        <w:t>!</w:t>
      </w:r>
      <w:r>
        <w:br/>
        <w:t xml:space="preserve">dann der </w:t>
      </w:r>
      <w:proofErr w:type="spellStart"/>
      <w:r>
        <w:t>Türck</w:t>
      </w:r>
      <w:proofErr w:type="spellEnd"/>
      <w:r>
        <w:t xml:space="preserve"> nach </w:t>
      </w:r>
      <w:proofErr w:type="spellStart"/>
      <w:r>
        <w:t>Rodiß</w:t>
      </w:r>
      <w:proofErr w:type="spellEnd"/>
      <w:r>
        <w:t xml:space="preserve"> auch sein </w:t>
      </w:r>
      <w:proofErr w:type="spellStart"/>
      <w:r>
        <w:t>begert</w:t>
      </w:r>
      <w:proofErr w:type="spellEnd"/>
      <w:r>
        <w:t>.</w:t>
      </w:r>
      <w:r>
        <w:br/>
        <w:t xml:space="preserve">Laßt </w:t>
      </w:r>
      <w:proofErr w:type="spellStart"/>
      <w:r>
        <w:t>priester</w:t>
      </w:r>
      <w:proofErr w:type="spellEnd"/>
      <w:r>
        <w:t xml:space="preserve">, die do wöllen </w:t>
      </w:r>
      <w:proofErr w:type="spellStart"/>
      <w:r>
        <w:t>eelich</w:t>
      </w:r>
      <w:proofErr w:type="spellEnd"/>
      <w:r>
        <w:t xml:space="preserve"> </w:t>
      </w:r>
      <w:proofErr w:type="spellStart"/>
      <w:r>
        <w:t>geberen</w:t>
      </w:r>
      <w:proofErr w:type="spellEnd"/>
      <w:r>
        <w:t>,</w:t>
      </w:r>
      <w:r>
        <w:br/>
        <w:t xml:space="preserve">in frieden </w:t>
      </w:r>
      <w:proofErr w:type="spellStart"/>
      <w:r>
        <w:t>weyp</w:t>
      </w:r>
      <w:proofErr w:type="spellEnd"/>
      <w:r>
        <w:t xml:space="preserve"> und </w:t>
      </w:r>
      <w:proofErr w:type="spellStart"/>
      <w:r>
        <w:t>kindt</w:t>
      </w:r>
      <w:proofErr w:type="spellEnd"/>
      <w:r>
        <w:t xml:space="preserve"> </w:t>
      </w:r>
      <w:proofErr w:type="spellStart"/>
      <w:r>
        <w:t>erneren</w:t>
      </w:r>
      <w:proofErr w:type="spellEnd"/>
      <w:r>
        <w:t>!</w:t>
      </w:r>
      <w:r>
        <w:br/>
      </w:r>
      <w:proofErr w:type="spellStart"/>
      <w:r>
        <w:t>Unnd</w:t>
      </w:r>
      <w:proofErr w:type="spellEnd"/>
      <w:r>
        <w:t xml:space="preserve"> wo </w:t>
      </w:r>
      <w:proofErr w:type="spellStart"/>
      <w:r>
        <w:t>ir</w:t>
      </w:r>
      <w:proofErr w:type="spellEnd"/>
      <w:r>
        <w:t xml:space="preserve"> im </w:t>
      </w:r>
      <w:proofErr w:type="spellStart"/>
      <w:r>
        <w:t>nit</w:t>
      </w:r>
      <w:proofErr w:type="spellEnd"/>
      <w:r>
        <w:t xml:space="preserve"> also </w:t>
      </w:r>
      <w:proofErr w:type="spellStart"/>
      <w:r>
        <w:t>theten</w:t>
      </w:r>
      <w:proofErr w:type="spellEnd"/>
      <w:r>
        <w:t>,</w:t>
      </w:r>
      <w:r>
        <w:br/>
      </w:r>
      <w:proofErr w:type="spellStart"/>
      <w:r>
        <w:t>wolt</w:t>
      </w:r>
      <w:proofErr w:type="spellEnd"/>
      <w:r>
        <w:t xml:space="preserve"> euch haben darfür </w:t>
      </w:r>
      <w:proofErr w:type="spellStart"/>
      <w:r>
        <w:t>gebetten</w:t>
      </w:r>
      <w:proofErr w:type="spellEnd"/>
      <w:r>
        <w:t>.</w:t>
      </w:r>
      <w:r>
        <w:br/>
      </w:r>
      <w:proofErr w:type="spellStart"/>
      <w:r>
        <w:t>Woe</w:t>
      </w:r>
      <w:proofErr w:type="spellEnd"/>
      <w:r>
        <w:t xml:space="preserve"> </w:t>
      </w:r>
      <w:proofErr w:type="spellStart"/>
      <w:r>
        <w:t>ir</w:t>
      </w:r>
      <w:proofErr w:type="spellEnd"/>
      <w:r>
        <w:t xml:space="preserve"> bestünden euer </w:t>
      </w:r>
      <w:proofErr w:type="spellStart"/>
      <w:r>
        <w:t>far</w:t>
      </w:r>
      <w:proofErr w:type="spellEnd"/>
      <w:r>
        <w:br/>
      </w:r>
      <w:proofErr w:type="spellStart"/>
      <w:r>
        <w:t>unnd</w:t>
      </w:r>
      <w:proofErr w:type="spellEnd"/>
      <w:r>
        <w:t xml:space="preserve"> es omnes würde </w:t>
      </w:r>
      <w:proofErr w:type="spellStart"/>
      <w:r>
        <w:t>gewar</w:t>
      </w:r>
      <w:proofErr w:type="spellEnd"/>
      <w:r>
        <w:t>,</w:t>
      </w:r>
      <w:r>
        <w:br/>
      </w:r>
      <w:proofErr w:type="spellStart"/>
      <w:r>
        <w:t>Waß</w:t>
      </w:r>
      <w:proofErr w:type="spellEnd"/>
      <w:r>
        <w:t xml:space="preserve"> dann möcht folgen, bitt euch, </w:t>
      </w:r>
      <w:proofErr w:type="spellStart"/>
      <w:r>
        <w:t>betracht</w:t>
      </w:r>
      <w:proofErr w:type="spellEnd"/>
      <w:r>
        <w:t>!</w:t>
      </w:r>
      <w:r>
        <w:br/>
        <w:t xml:space="preserve">er </w:t>
      </w:r>
      <w:proofErr w:type="spellStart"/>
      <w:r>
        <w:t>nympt</w:t>
      </w:r>
      <w:proofErr w:type="spellEnd"/>
      <w:r>
        <w:t xml:space="preserve"> der </w:t>
      </w:r>
      <w:proofErr w:type="spellStart"/>
      <w:r>
        <w:t>sachen</w:t>
      </w:r>
      <w:proofErr w:type="spellEnd"/>
      <w:r>
        <w:t xml:space="preserve"> eben eben acht</w:t>
      </w:r>
      <w:r>
        <w:br/>
        <w:t xml:space="preserve">Und ist worden auch </w:t>
      </w:r>
      <w:proofErr w:type="spellStart"/>
      <w:r>
        <w:t>gelert</w:t>
      </w:r>
      <w:proofErr w:type="spellEnd"/>
      <w:r>
        <w:t>;</w:t>
      </w:r>
      <w:r>
        <w:br/>
      </w:r>
      <w:proofErr w:type="spellStart"/>
      <w:r>
        <w:t>got</w:t>
      </w:r>
      <w:proofErr w:type="spellEnd"/>
      <w:r>
        <w:t xml:space="preserve"> </w:t>
      </w:r>
      <w:proofErr w:type="spellStart"/>
      <w:r>
        <w:t>hatt</w:t>
      </w:r>
      <w:proofErr w:type="spellEnd"/>
      <w:r>
        <w:t xml:space="preserve"> im seinen </w:t>
      </w:r>
      <w:proofErr w:type="spellStart"/>
      <w:r>
        <w:t>geyst</w:t>
      </w:r>
      <w:proofErr w:type="spellEnd"/>
      <w:r>
        <w:t xml:space="preserve"> </w:t>
      </w:r>
      <w:proofErr w:type="spellStart"/>
      <w:r>
        <w:t>gemert</w:t>
      </w:r>
      <w:proofErr w:type="spellEnd"/>
      <w:r>
        <w:t>.</w:t>
      </w:r>
      <w:r>
        <w:br/>
      </w:r>
      <w:proofErr w:type="spellStart"/>
      <w:r>
        <w:t>Yetzt</w:t>
      </w:r>
      <w:proofErr w:type="spellEnd"/>
      <w:r>
        <w:t xml:space="preserve"> neulich ist zu </w:t>
      </w:r>
      <w:proofErr w:type="spellStart"/>
      <w:r>
        <w:t>Zürch</w:t>
      </w:r>
      <w:proofErr w:type="spellEnd"/>
      <w:r>
        <w:t xml:space="preserve"> in </w:t>
      </w:r>
      <w:proofErr w:type="spellStart"/>
      <w:r>
        <w:t>Schweitz</w:t>
      </w:r>
      <w:proofErr w:type="spellEnd"/>
      <w:r>
        <w:br/>
        <w:t xml:space="preserve">offenbar der </w:t>
      </w:r>
      <w:proofErr w:type="spellStart"/>
      <w:r>
        <w:t>pfaffen</w:t>
      </w:r>
      <w:proofErr w:type="spellEnd"/>
      <w:r>
        <w:t xml:space="preserve"> </w:t>
      </w:r>
      <w:proofErr w:type="spellStart"/>
      <w:r>
        <w:t>geitz</w:t>
      </w:r>
      <w:proofErr w:type="spellEnd"/>
      <w:r>
        <w:t>.</w:t>
      </w:r>
      <w:r>
        <w:br/>
        <w:t xml:space="preserve">Do </w:t>
      </w:r>
      <w:proofErr w:type="spellStart"/>
      <w:r>
        <w:t>Zlrich</w:t>
      </w:r>
      <w:proofErr w:type="spellEnd"/>
      <w:r>
        <w:t xml:space="preserve"> </w:t>
      </w:r>
      <w:proofErr w:type="spellStart"/>
      <w:r>
        <w:t>zwingly</w:t>
      </w:r>
      <w:proofErr w:type="spellEnd"/>
      <w:r>
        <w:t xml:space="preserve">, ein </w:t>
      </w:r>
      <w:proofErr w:type="spellStart"/>
      <w:r>
        <w:t>pfarrher</w:t>
      </w:r>
      <w:proofErr w:type="spellEnd"/>
      <w:r>
        <w:t xml:space="preserve"> gut,</w:t>
      </w:r>
      <w:r>
        <w:br/>
        <w:t xml:space="preserve">trägt eins Christen </w:t>
      </w:r>
      <w:proofErr w:type="spellStart"/>
      <w:r>
        <w:t>heldenmut</w:t>
      </w:r>
      <w:proofErr w:type="spellEnd"/>
      <w:r>
        <w:t>,</w:t>
      </w:r>
      <w:r>
        <w:br/>
        <w:t xml:space="preserve">Ist </w:t>
      </w:r>
      <w:proofErr w:type="spellStart"/>
      <w:r>
        <w:t>getretten</w:t>
      </w:r>
      <w:proofErr w:type="spellEnd"/>
      <w:r>
        <w:t xml:space="preserve"> </w:t>
      </w:r>
      <w:proofErr w:type="spellStart"/>
      <w:r>
        <w:t>auff</w:t>
      </w:r>
      <w:proofErr w:type="spellEnd"/>
      <w:r>
        <w:t xml:space="preserve"> den plan,</w:t>
      </w:r>
      <w:r>
        <w:br/>
      </w:r>
      <w:proofErr w:type="spellStart"/>
      <w:r>
        <w:t>hatt</w:t>
      </w:r>
      <w:proofErr w:type="spellEnd"/>
      <w:r>
        <w:t xml:space="preserve"> im </w:t>
      </w:r>
      <w:proofErr w:type="spellStart"/>
      <w:r>
        <w:t>nyemand</w:t>
      </w:r>
      <w:proofErr w:type="spellEnd"/>
      <w:r>
        <w:t xml:space="preserve"> </w:t>
      </w:r>
      <w:proofErr w:type="spellStart"/>
      <w:r>
        <w:t>künnen</w:t>
      </w:r>
      <w:proofErr w:type="spellEnd"/>
      <w:r>
        <w:t xml:space="preserve"> </w:t>
      </w:r>
      <w:proofErr w:type="spellStart"/>
      <w:r>
        <w:t>widderstan</w:t>
      </w:r>
      <w:proofErr w:type="spellEnd"/>
      <w:r>
        <w:t>.</w:t>
      </w:r>
      <w:r>
        <w:br/>
        <w:t xml:space="preserve">Die </w:t>
      </w:r>
      <w:proofErr w:type="spellStart"/>
      <w:r>
        <w:t>papisten</w:t>
      </w:r>
      <w:proofErr w:type="spellEnd"/>
      <w:r>
        <w:t xml:space="preserve"> geben, weiß </w:t>
      </w:r>
      <w:proofErr w:type="spellStart"/>
      <w:r>
        <w:t>nit</w:t>
      </w:r>
      <w:proofErr w:type="spellEnd"/>
      <w:r>
        <w:t xml:space="preserve"> </w:t>
      </w:r>
      <w:proofErr w:type="spellStart"/>
      <w:r>
        <w:t>waß</w:t>
      </w:r>
      <w:proofErr w:type="spellEnd"/>
      <w:r>
        <w:t>,</w:t>
      </w:r>
      <w:r>
        <w:br/>
        <w:t xml:space="preserve">zehen </w:t>
      </w:r>
      <w:proofErr w:type="spellStart"/>
      <w:r>
        <w:t>tausent</w:t>
      </w:r>
      <w:proofErr w:type="spellEnd"/>
      <w:r>
        <w:t xml:space="preserve"> gülden, oder noch </w:t>
      </w:r>
      <w:proofErr w:type="spellStart"/>
      <w:r>
        <w:t>baß</w:t>
      </w:r>
      <w:proofErr w:type="spellEnd"/>
      <w:r>
        <w:t>,</w:t>
      </w:r>
      <w:r>
        <w:br/>
        <w:t xml:space="preserve">Das </w:t>
      </w:r>
      <w:proofErr w:type="spellStart"/>
      <w:r>
        <w:t>solichs</w:t>
      </w:r>
      <w:proofErr w:type="spellEnd"/>
      <w:r>
        <w:t xml:space="preserve"> </w:t>
      </w:r>
      <w:proofErr w:type="spellStart"/>
      <w:r>
        <w:t>nitt</w:t>
      </w:r>
      <w:proofErr w:type="spellEnd"/>
      <w:r>
        <w:t xml:space="preserve"> so </w:t>
      </w:r>
      <w:proofErr w:type="spellStart"/>
      <w:r>
        <w:t>ferr</w:t>
      </w:r>
      <w:proofErr w:type="spellEnd"/>
      <w:r>
        <w:t xml:space="preserve"> wer kommen,</w:t>
      </w:r>
      <w:r>
        <w:br/>
        <w:t xml:space="preserve">es bringt </w:t>
      </w:r>
      <w:proofErr w:type="spellStart"/>
      <w:r>
        <w:t>irem</w:t>
      </w:r>
      <w:proofErr w:type="spellEnd"/>
      <w:r>
        <w:t xml:space="preserve"> reich ja keinen frommen.</w:t>
      </w:r>
      <w:r>
        <w:br/>
        <w:t xml:space="preserve">Nun ist zu </w:t>
      </w:r>
      <w:proofErr w:type="spellStart"/>
      <w:r>
        <w:t>Wormbs</w:t>
      </w:r>
      <w:proofErr w:type="spellEnd"/>
      <w:r>
        <w:t xml:space="preserve"> deß selben gleich</w:t>
      </w:r>
      <w:r>
        <w:br/>
        <w:t xml:space="preserve">ein </w:t>
      </w:r>
      <w:proofErr w:type="spellStart"/>
      <w:r>
        <w:t>schaffhirt</w:t>
      </w:r>
      <w:proofErr w:type="spellEnd"/>
      <w:r>
        <w:t xml:space="preserve">, auch </w:t>
      </w:r>
      <w:proofErr w:type="spellStart"/>
      <w:r>
        <w:t>genant</w:t>
      </w:r>
      <w:proofErr w:type="spellEnd"/>
      <w:r>
        <w:t xml:space="preserve"> Ulrich.</w:t>
      </w:r>
      <w:r>
        <w:br/>
        <w:t xml:space="preserve">Sich krümmen </w:t>
      </w:r>
      <w:proofErr w:type="spellStart"/>
      <w:r>
        <w:t>vil</w:t>
      </w:r>
      <w:proofErr w:type="spellEnd"/>
      <w:r>
        <w:t xml:space="preserve"> </w:t>
      </w:r>
      <w:proofErr w:type="spellStart"/>
      <w:r>
        <w:t>pfaffen</w:t>
      </w:r>
      <w:proofErr w:type="spellEnd"/>
      <w:r>
        <w:t xml:space="preserve"> ab </w:t>
      </w:r>
      <w:proofErr w:type="spellStart"/>
      <w:r>
        <w:t>seyner</w:t>
      </w:r>
      <w:proofErr w:type="spellEnd"/>
      <w:r>
        <w:t xml:space="preserve"> leer,</w:t>
      </w:r>
      <w:r>
        <w:br/>
        <w:t xml:space="preserve">als ob sie </w:t>
      </w:r>
      <w:proofErr w:type="spellStart"/>
      <w:r>
        <w:t>inen</w:t>
      </w:r>
      <w:proofErr w:type="spellEnd"/>
      <w:r>
        <w:t xml:space="preserve"> </w:t>
      </w:r>
      <w:proofErr w:type="spellStart"/>
      <w:r>
        <w:t>zuwidder</w:t>
      </w:r>
      <w:proofErr w:type="spellEnd"/>
      <w:r>
        <w:t xml:space="preserve"> wer.</w:t>
      </w:r>
      <w:r>
        <w:br/>
        <w:t xml:space="preserve">Hat sie </w:t>
      </w:r>
      <w:proofErr w:type="spellStart"/>
      <w:r>
        <w:t>beruffen</w:t>
      </w:r>
      <w:proofErr w:type="spellEnd"/>
      <w:r>
        <w:t xml:space="preserve">, </w:t>
      </w:r>
      <w:proofErr w:type="spellStart"/>
      <w:r>
        <w:t>offentlich</w:t>
      </w:r>
      <w:proofErr w:type="spellEnd"/>
      <w:r>
        <w:t xml:space="preserve"> citiert</w:t>
      </w:r>
      <w:r>
        <w:br/>
      </w:r>
      <w:proofErr w:type="spellStart"/>
      <w:r>
        <w:t>auff</w:t>
      </w:r>
      <w:proofErr w:type="spellEnd"/>
      <w:r>
        <w:t xml:space="preserve"> der </w:t>
      </w:r>
      <w:proofErr w:type="spellStart"/>
      <w:r>
        <w:t>Cantzel</w:t>
      </w:r>
      <w:proofErr w:type="spellEnd"/>
      <w:r>
        <w:t xml:space="preserve">, </w:t>
      </w:r>
      <w:proofErr w:type="spellStart"/>
      <w:r>
        <w:t>hett</w:t>
      </w:r>
      <w:proofErr w:type="spellEnd"/>
      <w:r>
        <w:t xml:space="preserve"> er </w:t>
      </w:r>
      <w:proofErr w:type="spellStart"/>
      <w:r>
        <w:t>geirt</w:t>
      </w:r>
      <w:proofErr w:type="spellEnd"/>
      <w:r>
        <w:t>;</w:t>
      </w:r>
      <w:r>
        <w:br/>
        <w:t xml:space="preserve">Sollen in </w:t>
      </w:r>
      <w:proofErr w:type="spellStart"/>
      <w:r>
        <w:t>bescheyden</w:t>
      </w:r>
      <w:proofErr w:type="spellEnd"/>
      <w:r>
        <w:t xml:space="preserve"> </w:t>
      </w:r>
      <w:proofErr w:type="spellStart"/>
      <w:r>
        <w:t>auß</w:t>
      </w:r>
      <w:proofErr w:type="spellEnd"/>
      <w:r>
        <w:t xml:space="preserve"> der </w:t>
      </w:r>
      <w:proofErr w:type="spellStart"/>
      <w:r>
        <w:t>schriefft</w:t>
      </w:r>
      <w:proofErr w:type="spellEnd"/>
      <w:r>
        <w:t>,</w:t>
      </w:r>
      <w:r>
        <w:br/>
        <w:t xml:space="preserve">hie </w:t>
      </w:r>
      <w:proofErr w:type="spellStart"/>
      <w:r>
        <w:t>auß</w:t>
      </w:r>
      <w:proofErr w:type="spellEnd"/>
      <w:r>
        <w:t xml:space="preserve"> geschlossen </w:t>
      </w:r>
      <w:proofErr w:type="spellStart"/>
      <w:r>
        <w:t>sophistengifft</w:t>
      </w:r>
      <w:proofErr w:type="spellEnd"/>
      <w:r>
        <w:t>.</w:t>
      </w:r>
      <w:r>
        <w:br/>
        <w:t xml:space="preserve">Ist keiner kommen. ists </w:t>
      </w:r>
      <w:proofErr w:type="spellStart"/>
      <w:r>
        <w:t>nitt</w:t>
      </w:r>
      <w:proofErr w:type="spellEnd"/>
      <w:r>
        <w:t xml:space="preserve"> ein </w:t>
      </w:r>
      <w:proofErr w:type="spellStart"/>
      <w:r>
        <w:t>schandt</w:t>
      </w:r>
      <w:proofErr w:type="spellEnd"/>
      <w:r>
        <w:t>,</w:t>
      </w:r>
      <w:r>
        <w:br/>
        <w:t xml:space="preserve">wo man das hört </w:t>
      </w:r>
      <w:proofErr w:type="spellStart"/>
      <w:r>
        <w:t>auff</w:t>
      </w:r>
      <w:proofErr w:type="spellEnd"/>
      <w:r>
        <w:t xml:space="preserve"> dem </w:t>
      </w:r>
      <w:proofErr w:type="spellStart"/>
      <w:r>
        <w:t>landt</w:t>
      </w:r>
      <w:proofErr w:type="spellEnd"/>
      <w:r>
        <w:t>?</w:t>
      </w:r>
      <w:r>
        <w:br/>
        <w:t xml:space="preserve">Hiemit </w:t>
      </w:r>
      <w:proofErr w:type="spellStart"/>
      <w:r>
        <w:t>wil</w:t>
      </w:r>
      <w:proofErr w:type="spellEnd"/>
      <w:r>
        <w:t xml:space="preserve"> ich, mein her, beschliessen;</w:t>
      </w:r>
      <w:r>
        <w:br/>
        <w:t xml:space="preserve">ich </w:t>
      </w:r>
      <w:proofErr w:type="spellStart"/>
      <w:r>
        <w:t>bit</w:t>
      </w:r>
      <w:proofErr w:type="spellEnd"/>
      <w:r>
        <w:t xml:space="preserve">, </w:t>
      </w:r>
      <w:proofErr w:type="spellStart"/>
      <w:r>
        <w:t>londt</w:t>
      </w:r>
      <w:proofErr w:type="spellEnd"/>
      <w:r>
        <w:t xml:space="preserve"> euch daß </w:t>
      </w:r>
      <w:proofErr w:type="spellStart"/>
      <w:r>
        <w:t>nit</w:t>
      </w:r>
      <w:proofErr w:type="spellEnd"/>
      <w:r>
        <w:t xml:space="preserve"> verdriessen,</w:t>
      </w:r>
      <w:r>
        <w:br/>
        <w:t>So ich geredt, es ist noch schimpf,</w:t>
      </w:r>
      <w:r>
        <w:br/>
        <w:t xml:space="preserve">hab euer geschont, die </w:t>
      </w:r>
      <w:proofErr w:type="spellStart"/>
      <w:r>
        <w:t>sach</w:t>
      </w:r>
      <w:proofErr w:type="spellEnd"/>
      <w:r>
        <w:t xml:space="preserve"> </w:t>
      </w:r>
      <w:proofErr w:type="spellStart"/>
      <w:r>
        <w:t>verglimpft</w:t>
      </w:r>
      <w:proofErr w:type="spellEnd"/>
      <w:r>
        <w:t xml:space="preserve">. </w:t>
      </w:r>
    </w:p>
    <w:p w14:paraId="5D5F5100" w14:textId="77777777" w:rsidR="007D0699" w:rsidRDefault="007D0699" w:rsidP="007D0699">
      <w:pPr>
        <w:pStyle w:val="StandardWeb"/>
      </w:pPr>
      <w:proofErr w:type="spellStart"/>
      <w:r>
        <w:t>M.D.XXIII</w:t>
      </w:r>
      <w:proofErr w:type="spellEnd"/>
      <w:r>
        <w:t xml:space="preserve">. </w:t>
      </w:r>
    </w:p>
    <w:p w14:paraId="5F408EDE" w14:textId="4A6CE891" w:rsidR="007D0699" w:rsidRDefault="007D0699">
      <w:pPr>
        <w:spacing w:after="0" w:line="240" w:lineRule="auto"/>
      </w:pPr>
      <w:r>
        <w:br w:type="page"/>
      </w:r>
    </w:p>
    <w:p w14:paraId="5932261A" w14:textId="77777777" w:rsidR="007D0699" w:rsidRDefault="007D0699" w:rsidP="007D0699">
      <w:pPr>
        <w:pStyle w:val="berschrift1"/>
        <w:rPr>
          <w:sz w:val="48"/>
        </w:rPr>
      </w:pPr>
      <w:r>
        <w:t>Hie folget Eine Vermahnung (Die sehr lieblich und tröstlich ist)</w:t>
      </w:r>
    </w:p>
    <w:p w14:paraId="73EC9C44" w14:textId="77777777" w:rsidR="007D0699" w:rsidRDefault="007D0699" w:rsidP="007D0699">
      <w:pPr>
        <w:pStyle w:val="StandardWeb"/>
      </w:pPr>
      <w:r>
        <w:t xml:space="preserve">Im Jahr 56, der mindern Zahl - Ganz brüderlich geschrieben. </w:t>
      </w:r>
    </w:p>
    <w:p w14:paraId="5733E153" w14:textId="77777777" w:rsidR="007D0699" w:rsidRDefault="007D0699" w:rsidP="007D0699">
      <w:pPr>
        <w:pStyle w:val="StandardWeb"/>
      </w:pPr>
      <w:r>
        <w:t xml:space="preserve">Allen auserwählten Kindern Gottes, hin und wieder zerstreuet, den Geheiligten in Christo Jesu, mir nach dem Fleisch unbekannt, meinen sehr geliebten Brüdern und Mitgenossen am Glauben, Reich und </w:t>
      </w:r>
      <w:proofErr w:type="spellStart"/>
      <w:r>
        <w:t>Gedult</w:t>
      </w:r>
      <w:proofErr w:type="spellEnd"/>
      <w:r>
        <w:t xml:space="preserve"> Christi, Gnade und Friede. </w:t>
      </w:r>
    </w:p>
    <w:p w14:paraId="7C581A78" w14:textId="77777777" w:rsidR="007D0699" w:rsidRDefault="007D0699" w:rsidP="007D0699">
      <w:pPr>
        <w:pStyle w:val="StandardWeb"/>
      </w:pPr>
      <w:r>
        <w:t xml:space="preserve">Herzgründliche lieben Brüder und Schwestern in Christo Jesu, ich laß euch mit vollen Freuden </w:t>
      </w:r>
      <w:proofErr w:type="spellStart"/>
      <w:r>
        <w:t>issen</w:t>
      </w:r>
      <w:proofErr w:type="spellEnd"/>
      <w:r>
        <w:t xml:space="preserve">, daß mir von glaubwürdigen Brüdern geschrieben und gesagt wird, wie euch der barmherzige treue Vater mit den himmlischen Gaben seiner göttlichen Erkenntniß also begabt, und mit seinem heiligen Geist also erleuchtet, daß euer Glaube durch die Liebe thätig, eure Hoffnung lebendig, eure Einigkeit unter einander christlich, und der Friede sehr lieblich ist, und daß die Gemeine des Herrn noch alle Tage in grosser Kraft und Herrlichkeit durch Gottes Gnade sich mehret und ausbreitet, dafür ich seiner väterlichen Güte mit fröhlichem Herzen danke, und seine Gnade bitte, sintemal er euch zu der Gemeinschaft seines lieben Sohns, und zu dem unvergänglichen ewigen Reich seiner Ehren, durch sein heilig Evangelium also berufen hat, daß er auch euch nun forthin mit der starken Kraft seines göttlichen Arms, in eurem angefangenen Glauben, Liebe, Lehre, Verstand, Wahrheit und Leben, heilsam und ohne alle Aergerniß bis an das Ende bewahre. Getreu ist er, der euch berufen hat, 1. Thes. 5, er wirds auch ohne allen Zweifel wohl thun, so ihr nur feurig im </w:t>
      </w:r>
      <w:proofErr w:type="spellStart"/>
      <w:r>
        <w:t>Gebät</w:t>
      </w:r>
      <w:proofErr w:type="spellEnd"/>
      <w:r>
        <w:t xml:space="preserve"> und unveränderlich in eurem Fürnehmen bleibt, nie schläfrig und faul werdet, und also zum letzten wiederum mit dem widerspenstigen ungehorsamen Israel nach den Fleischtöpfen in Egypten sehet, 4. Mos. 11, dafür uns der grosse Herr ewig und gnädiglich bewahre. </w:t>
      </w:r>
    </w:p>
    <w:p w14:paraId="5AFC6E52" w14:textId="77777777" w:rsidR="007D0699" w:rsidRDefault="007D0699" w:rsidP="007D0699">
      <w:pPr>
        <w:pStyle w:val="StandardWeb"/>
      </w:pPr>
      <w:r>
        <w:t xml:space="preserve">Sintemal ihr dann (sag ich) zu solcher hohen und herrlichen Gnade berufen seyd, wie </w:t>
      </w:r>
      <w:proofErr w:type="spellStart"/>
      <w:r>
        <w:t>erzehlt</w:t>
      </w:r>
      <w:proofErr w:type="spellEnd"/>
      <w:r>
        <w:t xml:space="preserve"> ist, und wir </w:t>
      </w:r>
      <w:proofErr w:type="spellStart"/>
      <w:r>
        <w:t>ungezweifelt</w:t>
      </w:r>
      <w:proofErr w:type="spellEnd"/>
      <w:r>
        <w:t xml:space="preserve"> wohl wissen, mit welch schwachen schnöden Fleisch wir arme Kinder </w:t>
      </w:r>
      <w:proofErr w:type="spellStart"/>
      <w:r>
        <w:t>behenkt</w:t>
      </w:r>
      <w:proofErr w:type="spellEnd"/>
      <w:r>
        <w:t xml:space="preserve"> sind, und wie die sündliche böse Art Adams in unser Mark und Adern eingedrungen ist, unser Herz und ganzes Leben verunreiniget; auch darneben aus der Schrift vermerken, wie unsere </w:t>
      </w:r>
      <w:proofErr w:type="spellStart"/>
      <w:r>
        <w:t>Widerparthey</w:t>
      </w:r>
      <w:proofErr w:type="spellEnd"/>
      <w:r>
        <w:t xml:space="preserve"> der Teufel </w:t>
      </w:r>
      <w:proofErr w:type="spellStart"/>
      <w:r>
        <w:t>ringsweiß</w:t>
      </w:r>
      <w:proofErr w:type="spellEnd"/>
      <w:r>
        <w:t xml:space="preserve"> um uns geht wie ein </w:t>
      </w:r>
      <w:proofErr w:type="spellStart"/>
      <w:r>
        <w:t>reissender</w:t>
      </w:r>
      <w:proofErr w:type="spellEnd"/>
      <w:r>
        <w:t xml:space="preserve"> Löwe, hat weder Rast noch Ruh, sondern suchet und wachet auf seine Zeit, daß er uns verschlinge. 1. Pet. 5. </w:t>
      </w:r>
    </w:p>
    <w:p w14:paraId="21211C07" w14:textId="77777777" w:rsidR="007D0699" w:rsidRDefault="007D0699" w:rsidP="007D0699">
      <w:pPr>
        <w:pStyle w:val="StandardWeb"/>
      </w:pPr>
      <w:r>
        <w:t xml:space="preserve">Ist darum meine treue Vermahnung an euch, als meine gleiche Mitstreiter in dem boshaftigen Fleisch, und Hütten des Todes, daß ihr doch ein fleißig Aufmerken, beyde inwendig und auswendig möget haben auf euch selber, daß ihr eure Herzen mit Gottes Geist und Wort beschneidet, lehret, reiniget, 5. Mos. 10,30. vermahnet und züchtiget, eure Gedanken in dem Zaum haltet, eure unreine böse Lust in der Furcht eure Gottes dämpfet und auslöschet; dann selig </w:t>
      </w:r>
      <w:proofErr w:type="spellStart"/>
      <w:r>
        <w:t>seynd</w:t>
      </w:r>
      <w:proofErr w:type="spellEnd"/>
      <w:r>
        <w:t xml:space="preserve"> die, die rein von Herzen </w:t>
      </w:r>
      <w:proofErr w:type="spellStart"/>
      <w:r>
        <w:t>seynd</w:t>
      </w:r>
      <w:proofErr w:type="spellEnd"/>
      <w:r>
        <w:t xml:space="preserve">. Wandelt würdiglich dem Herrn und seinem Evangelio, dazu ihr kommen seyd. Thut alles was euch Gott befohlen hat, ohne allen Zank und Murren, Jer. 4. Röm. 2. Pr. Sal. 23. Matth. 5. Phil. 1. haltet und schicket euch also, daß niemand mit Wahrheit über euch zu Klagen habe. Phil. 1. Aufrechte Kinder Gottes, unsträflich mitten unter dem argen und verkehrten Geschlecht, und gleich wie die schönen klaren Fackeln leuchten in der dunkeln finstern Nacht dieser gegenwärtigen bösen Welt. Phil 2. </w:t>
      </w:r>
    </w:p>
    <w:p w14:paraId="0E3D0306" w14:textId="77777777" w:rsidR="007D0699" w:rsidRDefault="007D0699" w:rsidP="007D0699">
      <w:pPr>
        <w:pStyle w:val="StandardWeb"/>
      </w:pPr>
      <w:r>
        <w:t xml:space="preserve">Den Herrn Jesum Christum setzet euch zu einem </w:t>
      </w:r>
      <w:proofErr w:type="spellStart"/>
      <w:r>
        <w:t>Fürbild</w:t>
      </w:r>
      <w:proofErr w:type="spellEnd"/>
      <w:r>
        <w:t xml:space="preserve">, und folget seinen Fußstapfen nach; wandelt gleichwie er gewandelt hat, dann darum haben geprediget Moses und alle Propheten, Matth. 11. Joh. 13. 1. Pet. 2. 1. Joh. 2. dazu ist der Sohn Gottes von den hohen Himmeln herab kommen, und die heiligen Apostel ausgesandt, </w:t>
      </w:r>
      <w:proofErr w:type="spellStart"/>
      <w:r>
        <w:t>Tauf</w:t>
      </w:r>
      <w:proofErr w:type="spellEnd"/>
      <w:r>
        <w:t xml:space="preserve"> und Nachtmahl aus des Herrn Mund verordnet, auf daß wir durch dieselben vermahnet werden aufzuwachen, Buße thun und ein unsträflich gottselig Leben, in der Gerechtigkeit führen sollen. Sey heilig (spricht der Herr, 3. Mos. 19), dann ich bin heilig. Ihr seyd (sagt Petrus, 2. Pet. 1, 2. Mos. 19, 1. Pet. 2.) ein auserwählt Geschlecht, ein königlich Priesterthum, ein heilig Volk, ein Volk das Gott gewonnen, auf daß ihr seine Tugenden sollt verkündigen; der euch aus der Finsterniß berufen hat zu seinem </w:t>
      </w:r>
      <w:proofErr w:type="spellStart"/>
      <w:r>
        <w:t>wunderbarlichen</w:t>
      </w:r>
      <w:proofErr w:type="spellEnd"/>
      <w:r>
        <w:t xml:space="preserve"> Licht. Joh. 3. Ihr seyd Gäste zu des Herrn Tisch berufen, und zu der Hochzeit des Lammes eingetreten, ja seine auserwählte Freundin und Braut seyd ihr worden, darum so höret auch seine Stimme williglich, Off. 19. und alles was ihm beliebt, das thut </w:t>
      </w:r>
      <w:proofErr w:type="spellStart"/>
      <w:r>
        <w:t>unterthäniglich</w:t>
      </w:r>
      <w:proofErr w:type="spellEnd"/>
      <w:r>
        <w:t xml:space="preserve">. Zieret euch auf mit dem schönen glänzenden Kleid von reiner weißen Seiden, Off. 2, seyd ihm getreu bis in den Tod, und hütet euch für allen fremden Buhlern, Ezech. 16. gebt euch ihm ganz zu eigen, daß er euer Herr und Mann sey, der euch mit seinem heiligen Geist und Wort lehre, züchtige, regiere, und leite, und sein volles Werk in euch treibe, dann ihr seyd sein, und er hat euch durch seine Gnade angenommen und vermählet, mit seinem theuren Blut erkauft, seinen Vater </w:t>
      </w:r>
      <w:proofErr w:type="spellStart"/>
      <w:r>
        <w:t>vershnet</w:t>
      </w:r>
      <w:proofErr w:type="spellEnd"/>
      <w:r>
        <w:t xml:space="preserve">, zu Priestern und Königen geheiliget, und zu Erbgenossen seines ewigen Reichs gemacht, 1. Cor. 6. Col. 1. Off. 1,3. so ist es je billig und recht, daß wir einem so gütigen Herrn und Mann für solche seine große Gaben danken, ihn hören, sein Wort wohl zu Herzen nehmen, und thun was ihm gefällig ist. </w:t>
      </w:r>
    </w:p>
    <w:p w14:paraId="55A9C5C9" w14:textId="77777777" w:rsidR="007D0699" w:rsidRDefault="007D0699" w:rsidP="007D0699">
      <w:pPr>
        <w:pStyle w:val="StandardWeb"/>
      </w:pPr>
      <w:r>
        <w:t xml:space="preserve">Liebe Kindlein, Fürchtet euch nicht, sondern seyd in dem Herrn wohl getrost, dann es ist ein solcher getreuer frommer König, dem ihr geschworen und eure Knie für ihm gebogen habet, eins von dem allerkleinsten Wort wird euch nicht an seiner Verheissung fehlen, er will unser Schild und sehr grosser Lohn seyn, 1. Mos. 15, darum so zweifelt nicht und wanket nicht, dann es ist eine kleine Sache daß wir jetzt den Brand der Sonnen, Hohel. 1. Trübsal, Angst, Kummer, Anfechtung, Beraubung, Verfolgung, Gefängniß und auch den Tod eine solche kurze Zeit leiden und tragen müssen. Ist doch schon der Bothe für der Thür der zu uns sagen wird: Kommt ihr </w:t>
      </w:r>
      <w:proofErr w:type="spellStart"/>
      <w:r>
        <w:t>Gebenedeyten</w:t>
      </w:r>
      <w:proofErr w:type="spellEnd"/>
      <w:r>
        <w:t xml:space="preserve">, und geht ein in die Freude eures Herrn, Matth. 25. alsdann wird diese unsere kurze Traurigkeit in ein reines Lachen, und unsere </w:t>
      </w:r>
      <w:proofErr w:type="spellStart"/>
      <w:r>
        <w:t>zergängliche</w:t>
      </w:r>
      <w:proofErr w:type="spellEnd"/>
      <w:r>
        <w:t xml:space="preserve"> Pein in ein unaufhörliches Frohlocken verändert werden; die Tyrannen, mit ihren blutgierigen Mandaten werden alsdann ein Ende haben, und es wird mit allen unsern Verfolgern, Rachgierigen, Henkern und Peinigern, aus seyn; dem Lamm werden wir nachfolgen, mit schönen hellen Kleidern angethan, Off. 7. 4. Esr. 2. Palmenzweige in unsern Händen, und Kronen auf unsern Häuptern haben; keine Quaal, Schmerzen, noch Pein des Todes wird uns mehr anrühren, Weish. 3. sondern wir werden dem dienen, der auf dem Stuhl sitzt, und das Lamm in unaussprechlicher Freude und Herrlichkeit groß machen, preisen und danken ewiglich. </w:t>
      </w:r>
    </w:p>
    <w:p w14:paraId="6D158A3B" w14:textId="77777777" w:rsidR="007D0699" w:rsidRDefault="007D0699" w:rsidP="007D0699">
      <w:pPr>
        <w:pStyle w:val="StandardWeb"/>
      </w:pPr>
      <w:r>
        <w:t xml:space="preserve">Sehet, meine lieben Kindlein, auf diese angezogene zukünftige Veränderung trösten sich alle rechtgläubige fromme Herzen, damit sie ihre Seelen in </w:t>
      </w:r>
      <w:proofErr w:type="spellStart"/>
      <w:r>
        <w:t>Gedult</w:t>
      </w:r>
      <w:proofErr w:type="spellEnd"/>
      <w:r>
        <w:t xml:space="preserve"> besitzen; wissen wohl daß ihr Lohn groß im Himmel ist. Luc. 21. Matth. 5. und daß </w:t>
      </w:r>
      <w:proofErr w:type="spellStart"/>
      <w:r>
        <w:t>dargegen</w:t>
      </w:r>
      <w:proofErr w:type="spellEnd"/>
      <w:r>
        <w:t xml:space="preserve"> wiederum aller Gottlosen Theil und Lohn das ewige unauslöschliche Feuer unter dem unerträglichen, erschrecklichen Urtheil Gottes, Weish. 3. in der Höllen Abgrund seyn wird, wo sie sich anders nicht bekehren und von ganzem Herzen Buße thun. O weh, weh des armen Volks, zu welch einem bösen Tag </w:t>
      </w:r>
      <w:proofErr w:type="spellStart"/>
      <w:r>
        <w:t>seynd</w:t>
      </w:r>
      <w:proofErr w:type="spellEnd"/>
      <w:r>
        <w:t xml:space="preserve"> sie geboren! </w:t>
      </w:r>
    </w:p>
    <w:p w14:paraId="6E64EDF2" w14:textId="77777777" w:rsidR="007D0699" w:rsidRDefault="007D0699" w:rsidP="007D0699">
      <w:pPr>
        <w:pStyle w:val="StandardWeb"/>
      </w:pPr>
      <w:r>
        <w:t xml:space="preserve">Meine Kindlein, seyd </w:t>
      </w:r>
      <w:proofErr w:type="spellStart"/>
      <w:r>
        <w:t>freymüthig</w:t>
      </w:r>
      <w:proofErr w:type="spellEnd"/>
      <w:r>
        <w:t xml:space="preserve"> in Christo, und verzaget nicht, Luc. 21. Matth. 5. dann so lang wir Gott mit vollem Ernst meynen, ihn suchen, fürchten, lieben, ehren und dienen, und mit einem aufrechten reinen Eifer in der Wahrheit wandeln, Off. 21.22. kann uns weder Welt noch Fleisch, weder </w:t>
      </w:r>
      <w:proofErr w:type="spellStart"/>
      <w:r>
        <w:t>Tyranney</w:t>
      </w:r>
      <w:proofErr w:type="spellEnd"/>
      <w:r>
        <w:t xml:space="preserve"> noch Teufel, weder Sünde, Hölle, noch Tod verhindern, sondern die Ueberwindung so mit einem festen Glauben in Christi Blut geschiehet, wird durch Gottes Gnade </w:t>
      </w:r>
      <w:proofErr w:type="spellStart"/>
      <w:r>
        <w:t>unverhindert</w:t>
      </w:r>
      <w:proofErr w:type="spellEnd"/>
      <w:r>
        <w:t xml:space="preserve"> an unserer Seiten stehn, und solches durch den Geist Christi der in uns wohnet. Durch meinen Gott, (sagt David Ps. 18) will ich über die Mauern springen. Paulus sagt, Phil. 4. Ich habe die Welt überwunden. Also überwinden auch alle die, so bey Christo bleiben, wie man nicht allein an den Propheten und Aposteln, sondern auch an so viel frommen Herzen nun zu unsern Zeiten in so grosser Kraft und Klarheit spüren und sehen mag. </w:t>
      </w:r>
    </w:p>
    <w:p w14:paraId="31094823" w14:textId="77777777" w:rsidR="007D0699" w:rsidRDefault="007D0699" w:rsidP="007D0699">
      <w:pPr>
        <w:pStyle w:val="StandardWeb"/>
      </w:pPr>
      <w:r>
        <w:t xml:space="preserve">Nun nichts </w:t>
      </w:r>
      <w:proofErr w:type="spellStart"/>
      <w:r>
        <w:t>sonderlichts</w:t>
      </w:r>
      <w:proofErr w:type="spellEnd"/>
      <w:r>
        <w:t xml:space="preserve"> mehr, dann sehet zu, daß ihr weißlich und </w:t>
      </w:r>
      <w:proofErr w:type="spellStart"/>
      <w:r>
        <w:t>fürsichtig</w:t>
      </w:r>
      <w:proofErr w:type="spellEnd"/>
      <w:r>
        <w:t xml:space="preserve"> wandelt, Eph. 2. Matth. 22. 25. euer angezogen hochzeitlich Kleid wohl bewahret, allzeit Oel in euren Lampen habt, auf daß euch der Herr nicht zur Unzeit komme, unbereitet und nackend euch finde, und also ausserhalb der Thüren </w:t>
      </w:r>
      <w:proofErr w:type="spellStart"/>
      <w:r>
        <w:t>schliesse</w:t>
      </w:r>
      <w:proofErr w:type="spellEnd"/>
      <w:r>
        <w:t xml:space="preserve">, oder in die tiefste Finsterniß hin </w:t>
      </w:r>
      <w:proofErr w:type="spellStart"/>
      <w:r>
        <w:t>stosse</w:t>
      </w:r>
      <w:proofErr w:type="spellEnd"/>
      <w:r>
        <w:t xml:space="preserve">. </w:t>
      </w:r>
    </w:p>
    <w:p w14:paraId="4C213DDB" w14:textId="77777777" w:rsidR="007D0699" w:rsidRDefault="007D0699" w:rsidP="007D0699">
      <w:pPr>
        <w:pStyle w:val="StandardWeb"/>
      </w:pPr>
      <w:r>
        <w:t xml:space="preserve">Mit ungefälschter wahrhaftiger brüderlicher Liebe, aus reinem Herzen habt einander herzlich lieb, als die wiedergeborenen </w:t>
      </w:r>
      <w:proofErr w:type="spellStart"/>
      <w:r>
        <w:t>seynd</w:t>
      </w:r>
      <w:proofErr w:type="spellEnd"/>
      <w:r>
        <w:t xml:space="preserve"> nicht aus einem verderblichen sondern aus dem unverderblichen Saame, aus dem Wort des lebendigen Gottes, das da bleibt in Ewigkeit, 1. Pet. 1, dann die Liebe ist aus Gott, und göttlicher Art, 1. Joh. 4. sie handelt beyde für Gott und den Menschen aufrecht; sie ist langmüthig, mitleidig und friedsam; sie thut niemand ungleiches. 1. Cor. 13. Röm. 13. Summa, die Liebe ist unsträflich und gebiert ihre Frucht christlich; sie ist der geistliche gestickte Gürtel Aarons und seiner Söhnen, 3. Mos. 28. Col. 3. der Gürtel der Vollkommenheit, und das schöne Band des Friedens, Eph. 4. O wie ganz selig ist der, so mit diesem Band umgürtet ist, dann er ist aus Gott geboren; er ist in Gott, und Gott ist in ihm; ja wo diese Liebe ist, da ist ein wahrhaftiger ungefälschter und frommer Christ. Darum so nehmet doch dieses Bands wohl wahr 1. Joh. 1, dann so ihr das verlieret, so verlieret ihr Christum Jesum, und das ewige Leben. </w:t>
      </w:r>
    </w:p>
    <w:p w14:paraId="324EDDEA" w14:textId="77777777" w:rsidR="007D0699" w:rsidRDefault="007D0699" w:rsidP="007D0699">
      <w:pPr>
        <w:pStyle w:val="StandardWeb"/>
      </w:pPr>
      <w:r>
        <w:t xml:space="preserve">Hütet euch für aller falschen Lehre, für aller Uneinigkeit, Zank und Zwietracht, und haltet euch ohne alles Wanken an Christi Geist, Wort und </w:t>
      </w:r>
      <w:proofErr w:type="spellStart"/>
      <w:r>
        <w:t>Fürbild</w:t>
      </w:r>
      <w:proofErr w:type="spellEnd"/>
      <w:r>
        <w:t xml:space="preserve">, so ihr anderst wollt </w:t>
      </w:r>
      <w:proofErr w:type="spellStart"/>
      <w:r>
        <w:t>unbetrogen</w:t>
      </w:r>
      <w:proofErr w:type="spellEnd"/>
      <w:r>
        <w:t xml:space="preserve"> seyn; dann ein jeglicher Geist, der sich mit Christi Geist, Wort und </w:t>
      </w:r>
      <w:proofErr w:type="spellStart"/>
      <w:r>
        <w:t>Fürbild</w:t>
      </w:r>
      <w:proofErr w:type="spellEnd"/>
      <w:r>
        <w:t xml:space="preserve"> nicht genügen läßt, und sich in seiner Schwachheit darnach nicht schickt, der ist nicht aus Gott, sondern er ist der Geist des Antichrists, der euch und alle Frommen gern wiederum von dem theuren Licht der offenbaren Wahrheit (das uns armen Kindern nun in dieser greulichen letzten Zeit so gnädiglich erschienen ist) berauben, und also auf dem verkehrten krummen Weg des Todes unter einem guten Schein der Schrift führen und leiten wollte. </w:t>
      </w:r>
    </w:p>
    <w:p w14:paraId="16A42E4E" w14:textId="77777777" w:rsidR="007D0699" w:rsidRDefault="007D0699" w:rsidP="007D0699">
      <w:pPr>
        <w:pStyle w:val="StandardWeb"/>
      </w:pPr>
      <w:r>
        <w:t xml:space="preserve">Meine Kindlein in Christo, </w:t>
      </w:r>
      <w:proofErr w:type="spellStart"/>
      <w:r>
        <w:t>seynd</w:t>
      </w:r>
      <w:proofErr w:type="spellEnd"/>
      <w:r>
        <w:t xml:space="preserve"> </w:t>
      </w:r>
      <w:proofErr w:type="spellStart"/>
      <w:r>
        <w:t>gewarnet</w:t>
      </w:r>
      <w:proofErr w:type="spellEnd"/>
      <w:r>
        <w:t xml:space="preserve">, aus teuer brüderlicher Liebe schreibe ich euch; der barmherzige gnädige Herr gönne euch, daß ihr es mit solchem Herzen möchtet lesen, hören und verstehen, daß es viel Frucht unter euch bringe, und eure Früchte bleiben mögen ins ewige Leben. Bittet für euren armen unbekannten Bruder, der euch lieb hat in der Wahrheit. Wer vollständig bleibt bis an das Ende, soll selig werde. Die seligmachende Kraft und Frucht des rosenfarben Bluts Christi sey mit euch, und mit allen meinen auserwählten lieben Brüdern und Schwestern, in Ewigkeit, Amen. </w:t>
      </w:r>
    </w:p>
    <w:p w14:paraId="4F22E4C2" w14:textId="77777777" w:rsidR="0022039F" w:rsidRDefault="0022039F" w:rsidP="0022039F"/>
    <w:p w14:paraId="4AB5C5F2" w14:textId="77777777" w:rsidR="00D5498D" w:rsidRPr="00D5498D" w:rsidRDefault="007166CE" w:rsidP="008E63BE">
      <w:pPr>
        <w:pStyle w:val="berschrift1"/>
      </w:pPr>
      <w:r>
        <w:br w:type="page"/>
      </w:r>
      <w:r w:rsidR="00D5498D" w:rsidRPr="00D5498D">
        <w:t>Quellen:</w:t>
      </w:r>
    </w:p>
    <w:p w14:paraId="3A77B2F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D18EC8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037694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8CEF8B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728BDE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10B1C7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24EF1B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99CE5E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32DD3F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02A37B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EA8917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3E26E16" w14:textId="260D0224"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699"/>
    <w:rsid w:val="00082307"/>
    <w:rsid w:val="000C66E5"/>
    <w:rsid w:val="001F54C4"/>
    <w:rsid w:val="0022039F"/>
    <w:rsid w:val="00272484"/>
    <w:rsid w:val="00297F83"/>
    <w:rsid w:val="002E6D11"/>
    <w:rsid w:val="00381C0C"/>
    <w:rsid w:val="00537F59"/>
    <w:rsid w:val="007166CE"/>
    <w:rsid w:val="007D0699"/>
    <w:rsid w:val="007E1779"/>
    <w:rsid w:val="0083667B"/>
    <w:rsid w:val="008D7463"/>
    <w:rsid w:val="008E417E"/>
    <w:rsid w:val="008E63BE"/>
    <w:rsid w:val="00953C22"/>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7DCD78"/>
  <w15:chartTrackingRefBased/>
  <w15:docId w15:val="{B1918CB8-3E4F-4DEF-BD1E-0F8A7AF88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7D0699"/>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7115961">
      <w:bodyDiv w:val="1"/>
      <w:marLeft w:val="0"/>
      <w:marRight w:val="0"/>
      <w:marTop w:val="0"/>
      <w:marBottom w:val="0"/>
      <w:divBdr>
        <w:top w:val="none" w:sz="0" w:space="0" w:color="auto"/>
        <w:left w:val="none" w:sz="0" w:space="0" w:color="auto"/>
        <w:bottom w:val="none" w:sz="0" w:space="0" w:color="auto"/>
        <w:right w:val="none" w:sz="0" w:space="0" w:color="auto"/>
      </w:divBdr>
    </w:div>
    <w:div w:id="1010523367">
      <w:bodyDiv w:val="1"/>
      <w:marLeft w:val="0"/>
      <w:marRight w:val="0"/>
      <w:marTop w:val="0"/>
      <w:marBottom w:val="0"/>
      <w:divBdr>
        <w:top w:val="none" w:sz="0" w:space="0" w:color="auto"/>
        <w:left w:val="none" w:sz="0" w:space="0" w:color="auto"/>
        <w:bottom w:val="none" w:sz="0" w:space="0" w:color="auto"/>
        <w:right w:val="none" w:sz="0" w:space="0" w:color="auto"/>
      </w:divBdr>
      <w:divsChild>
        <w:div w:id="2042121760">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85217118">
      <w:bodyDiv w:val="1"/>
      <w:marLeft w:val="0"/>
      <w:marRight w:val="0"/>
      <w:marTop w:val="0"/>
      <w:marBottom w:val="0"/>
      <w:divBdr>
        <w:top w:val="none" w:sz="0" w:space="0" w:color="auto"/>
        <w:left w:val="none" w:sz="0" w:space="0" w:color="auto"/>
        <w:bottom w:val="none" w:sz="0" w:space="0" w:color="auto"/>
        <w:right w:val="none" w:sz="0" w:space="0" w:color="auto"/>
      </w:divBdr>
      <w:divsChild>
        <w:div w:id="9175172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www.glaubensstimme.de/"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glaubensstimme.de/doku.php?id=autoren:u:unbekannte_autoren:ein_treue_vermahnung" TargetMode="External"/><Relationship Id="rId5" Type="http://schemas.openxmlformats.org/officeDocument/2006/relationships/hyperlink" Target="https://glaubensstimme.de/doku.php?id=autoren:u:unbekannte_autoren:ein_treue_vermahnung" TargetMode="External"/><Relationship Id="rId10" Type="http://schemas.openxmlformats.org/officeDocument/2006/relationships/theme" Target="theme/theme1.xml"/><Relationship Id="rId4" Type="http://schemas.openxmlformats.org/officeDocument/2006/relationships/image" Target="media/image1.jpg"/><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10</Pages>
  <Words>2906</Words>
  <Characters>18308</Characters>
  <Application>Microsoft Office Word</Application>
  <DocSecurity>0</DocSecurity>
  <Lines>152</Lines>
  <Paragraphs>42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21172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2020-10-24T06:54:00Z</dcterms:created>
  <dcterms:modified xsi:type="dcterms:W3CDTF">2020-11-01T07:09:00Z</dcterms:modified>
  <dc:title>Ein getreue vermanung</dc:title>
  <dc:creator>Unbekannt</dc:creator>
  <dc:language>de</dc:language>
</cp:coreProperties>
</file>